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666ADA"/>
    <w:p w14:paraId="74892000">
      <w:pPr>
        <w:spacing w:line="540" w:lineRule="exact"/>
        <w:jc w:val="center"/>
        <w:rPr>
          <w:rFonts w:hint="default" w:ascii="Times New Roman" w:hAnsi="Times New Roman" w:eastAsia="华文中宋" w:cs="Times New Roman"/>
          <w:b/>
          <w:kern w:val="0"/>
          <w:sz w:val="52"/>
          <w:szCs w:val="52"/>
        </w:rPr>
      </w:pPr>
    </w:p>
    <w:p w14:paraId="669D69AF">
      <w:pPr>
        <w:spacing w:line="540" w:lineRule="exact"/>
        <w:rPr>
          <w:rFonts w:hint="default" w:ascii="Times New Roman" w:hAnsi="Times New Roman" w:eastAsia="华文中宋" w:cs="Times New Roman"/>
          <w:b/>
          <w:kern w:val="0"/>
          <w:sz w:val="52"/>
          <w:szCs w:val="52"/>
        </w:rPr>
      </w:pPr>
    </w:p>
    <w:p w14:paraId="730E8B52">
      <w:pPr>
        <w:spacing w:line="540" w:lineRule="exact"/>
        <w:jc w:val="center"/>
        <w:rPr>
          <w:rFonts w:hint="default" w:ascii="Times New Roman" w:hAnsi="Times New Roman" w:eastAsia="华文中宋" w:cs="Times New Roman"/>
          <w:b/>
          <w:kern w:val="0"/>
          <w:sz w:val="52"/>
          <w:szCs w:val="52"/>
        </w:rPr>
      </w:pPr>
    </w:p>
    <w:p w14:paraId="23F4D143">
      <w:pPr>
        <w:spacing w:line="540" w:lineRule="exact"/>
        <w:jc w:val="center"/>
        <w:rPr>
          <w:rFonts w:hint="eastAsia" w:ascii="方正小标宋简体" w:hAnsi="方正小标宋简体" w:eastAsia="方正小标宋简体" w:cs="方正小标宋简体"/>
          <w:b w:val="0"/>
          <w:bCs/>
          <w:kern w:val="0"/>
          <w:sz w:val="44"/>
          <w:szCs w:val="44"/>
        </w:rPr>
      </w:pPr>
    </w:p>
    <w:p w14:paraId="68AE2880">
      <w:pPr>
        <w:spacing w:line="540" w:lineRule="exact"/>
        <w:jc w:val="center"/>
        <w:rPr>
          <w:rFonts w:hint="eastAsia" w:ascii="方正小标宋简体" w:hAnsi="方正小标宋简体" w:eastAsia="方正小标宋简体" w:cs="方正小标宋简体"/>
          <w:b w:val="0"/>
          <w:bCs/>
          <w:kern w:val="0"/>
          <w:sz w:val="44"/>
          <w:szCs w:val="44"/>
        </w:rPr>
      </w:pPr>
      <w:r>
        <w:rPr>
          <w:rFonts w:hint="eastAsia" w:ascii="方正小标宋简体" w:hAnsi="方正小标宋简体" w:eastAsia="方正小标宋简体" w:cs="方正小标宋简体"/>
          <w:b w:val="0"/>
          <w:bCs/>
          <w:kern w:val="0"/>
          <w:sz w:val="44"/>
          <w:szCs w:val="44"/>
          <w:lang w:val="en-US" w:eastAsia="zh-CN"/>
        </w:rPr>
        <w:t>2024年单位资金收入（事业收入）</w:t>
      </w:r>
      <w:r>
        <w:rPr>
          <w:rFonts w:hint="eastAsia" w:ascii="方正小标宋简体" w:hAnsi="方正小标宋简体" w:eastAsia="方正小标宋简体" w:cs="方正小标宋简体"/>
          <w:b w:val="0"/>
          <w:bCs/>
          <w:kern w:val="0"/>
          <w:sz w:val="44"/>
          <w:szCs w:val="44"/>
        </w:rPr>
        <w:t>项目支出绩效评价报告</w:t>
      </w:r>
    </w:p>
    <w:p w14:paraId="152C4CE9">
      <w:pPr>
        <w:spacing w:line="540" w:lineRule="exact"/>
        <w:jc w:val="center"/>
        <w:rPr>
          <w:rFonts w:hint="default" w:ascii="Times New Roman" w:hAnsi="Times New Roman" w:eastAsia="华文中宋" w:cs="Times New Roman"/>
          <w:b/>
          <w:kern w:val="0"/>
          <w:sz w:val="52"/>
          <w:szCs w:val="52"/>
        </w:rPr>
      </w:pPr>
    </w:p>
    <w:p w14:paraId="307BF911">
      <w:pPr>
        <w:spacing w:line="540" w:lineRule="exact"/>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（202</w:t>
      </w:r>
      <w:r>
        <w:rPr>
          <w:rFonts w:hint="default" w:ascii="Times New Roman" w:hAnsi="Times New Roman" w:eastAsia="仿宋_GB2312" w:cs="Times New Roman"/>
          <w:kern w:val="0"/>
          <w:sz w:val="32"/>
          <w:szCs w:val="32"/>
          <w:lang w:val="en-US" w:eastAsia="zh-CN"/>
        </w:rPr>
        <w:t>4</w:t>
      </w:r>
      <w:r>
        <w:rPr>
          <w:rFonts w:hint="default" w:ascii="Times New Roman" w:hAnsi="Times New Roman" w:eastAsia="仿宋_GB2312" w:cs="Times New Roman"/>
          <w:kern w:val="0"/>
          <w:sz w:val="32"/>
          <w:szCs w:val="32"/>
        </w:rPr>
        <w:t>年度）</w:t>
      </w:r>
    </w:p>
    <w:p w14:paraId="7FF4A850">
      <w:pPr>
        <w:spacing w:line="540" w:lineRule="exact"/>
        <w:jc w:val="center"/>
        <w:rPr>
          <w:rFonts w:hint="default" w:ascii="Times New Roman" w:hAnsi="Times New Roman" w:eastAsia="仿宋_GB2312" w:cs="Times New Roman"/>
          <w:kern w:val="0"/>
          <w:sz w:val="30"/>
          <w:szCs w:val="30"/>
        </w:rPr>
      </w:pPr>
    </w:p>
    <w:p w14:paraId="612A927D">
      <w:pPr>
        <w:spacing w:line="540" w:lineRule="exact"/>
        <w:jc w:val="center"/>
        <w:rPr>
          <w:rFonts w:hint="default" w:ascii="Times New Roman" w:hAnsi="Times New Roman" w:eastAsia="仿宋_GB2312" w:cs="Times New Roman"/>
          <w:kern w:val="0"/>
          <w:sz w:val="30"/>
          <w:szCs w:val="30"/>
        </w:rPr>
      </w:pPr>
    </w:p>
    <w:p w14:paraId="2B6E46A2">
      <w:pPr>
        <w:pStyle w:val="11"/>
        <w:jc w:val="both"/>
        <w:rPr>
          <w:rFonts w:hint="default" w:ascii="Times New Roman" w:hAnsi="Times New Roman" w:cs="Times New Roman"/>
        </w:rPr>
      </w:pPr>
    </w:p>
    <w:p w14:paraId="7B8CECAF">
      <w:pPr>
        <w:spacing w:line="540" w:lineRule="exact"/>
        <w:jc w:val="center"/>
        <w:rPr>
          <w:rFonts w:hint="default" w:ascii="Times New Roman" w:hAnsi="Times New Roman" w:eastAsia="仿宋_GB2312" w:cs="Times New Roman"/>
          <w:kern w:val="0"/>
          <w:sz w:val="30"/>
          <w:szCs w:val="30"/>
        </w:rPr>
      </w:pPr>
    </w:p>
    <w:p w14:paraId="2AF8DD60">
      <w:pPr>
        <w:spacing w:line="540" w:lineRule="exact"/>
        <w:rPr>
          <w:rFonts w:hint="default" w:ascii="Times New Roman" w:hAnsi="Times New Roman" w:eastAsia="仿宋_GB2312" w:cs="Times New Roman"/>
          <w:kern w:val="0"/>
          <w:sz w:val="30"/>
          <w:szCs w:val="30"/>
        </w:rPr>
      </w:pPr>
      <w:bookmarkStart w:id="1" w:name="_GoBack"/>
      <w:bookmarkEnd w:id="1"/>
    </w:p>
    <w:p w14:paraId="11AA662B">
      <w:pPr>
        <w:spacing w:line="700" w:lineRule="exact"/>
        <w:ind w:firstLine="640" w:firstLineChars="200"/>
        <w:jc w:val="left"/>
        <w:rPr>
          <w:rFonts w:hint="default" w:eastAsia="仿宋_GB2312" w:cs="Times New Roman"/>
          <w:kern w:val="0"/>
          <w:sz w:val="32"/>
          <w:szCs w:val="32"/>
          <w:lang w:val="en-US" w:eastAsia="zh-CN"/>
        </w:rPr>
      </w:pPr>
      <w:r>
        <w:rPr>
          <w:rFonts w:hint="default" w:ascii="Times New Roman" w:hAnsi="Times New Roman" w:eastAsia="仿宋_GB2312" w:cs="Times New Roman"/>
          <w:kern w:val="0"/>
          <w:sz w:val="32"/>
          <w:szCs w:val="32"/>
        </w:rPr>
        <w:t>项目名称：</w:t>
      </w:r>
      <w:r>
        <w:rPr>
          <w:rFonts w:hint="eastAsia" w:eastAsia="仿宋_GB2312" w:cs="Times New Roman"/>
          <w:kern w:val="0"/>
          <w:sz w:val="32"/>
          <w:szCs w:val="32"/>
          <w:lang w:val="en-US" w:eastAsia="zh-CN"/>
        </w:rPr>
        <w:t>2024年单位资金收入（事业收入）</w:t>
      </w:r>
      <w:r>
        <w:rPr>
          <w:rFonts w:hint="default" w:eastAsia="仿宋_GB2312" w:cs="Times New Roman"/>
          <w:kern w:val="0"/>
          <w:sz w:val="32"/>
          <w:szCs w:val="32"/>
          <w:lang w:val="en-US" w:eastAsia="zh-CN"/>
        </w:rPr>
        <w:t>项目</w:t>
      </w:r>
    </w:p>
    <w:p w14:paraId="4F42D971">
      <w:pPr>
        <w:spacing w:line="700" w:lineRule="exact"/>
        <w:ind w:firstLine="640" w:firstLineChars="200"/>
        <w:jc w:val="left"/>
        <w:rPr>
          <w:rFonts w:hint="default" w:ascii="Times New Roman" w:hAnsi="Times New Roman" w:eastAsia="仿宋_GB2312" w:cs="Times New Roman"/>
          <w:kern w:val="0"/>
          <w:sz w:val="32"/>
          <w:szCs w:val="32"/>
          <w:lang w:val="en-US"/>
        </w:rPr>
      </w:pPr>
      <w:r>
        <w:rPr>
          <w:rFonts w:hint="default" w:ascii="Times New Roman" w:hAnsi="Times New Roman" w:eastAsia="仿宋_GB2312" w:cs="Times New Roman"/>
          <w:kern w:val="0"/>
          <w:sz w:val="32"/>
          <w:szCs w:val="32"/>
        </w:rPr>
        <w:t>实施单位（公章）：</w:t>
      </w:r>
      <w:r>
        <w:rPr>
          <w:rFonts w:hint="eastAsia" w:eastAsia="仿宋_GB2312" w:cs="Times New Roman"/>
          <w:kern w:val="0"/>
          <w:sz w:val="32"/>
          <w:szCs w:val="32"/>
          <w:lang w:val="en-US" w:eastAsia="zh-CN"/>
        </w:rPr>
        <w:t>特克斯县阔克铁热克乡卫生院</w:t>
      </w:r>
    </w:p>
    <w:p w14:paraId="29A74EEA">
      <w:pPr>
        <w:spacing w:line="700" w:lineRule="exact"/>
        <w:ind w:firstLine="640" w:firstLineChars="2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主管部门（公章）：</w:t>
      </w:r>
      <w:r>
        <w:rPr>
          <w:rFonts w:hint="eastAsia" w:eastAsia="仿宋_GB2312" w:cs="Times New Roman"/>
          <w:kern w:val="0"/>
          <w:sz w:val="32"/>
          <w:szCs w:val="32"/>
          <w:lang w:val="en-US" w:eastAsia="zh-CN"/>
        </w:rPr>
        <w:t>特克斯县卫生健康委员会</w:t>
      </w:r>
    </w:p>
    <w:p w14:paraId="16E32B4E">
      <w:pPr>
        <w:spacing w:line="700" w:lineRule="exact"/>
        <w:ind w:firstLine="640" w:firstLineChars="200"/>
        <w:jc w:val="left"/>
        <w:rPr>
          <w:rFonts w:hint="default" w:eastAsia="仿宋_GB2312" w:cs="Times New Roman"/>
          <w:kern w:val="0"/>
          <w:sz w:val="32"/>
          <w:szCs w:val="32"/>
          <w:lang w:val="en-US" w:eastAsia="zh-CN"/>
        </w:rPr>
      </w:pPr>
      <w:r>
        <w:rPr>
          <w:rFonts w:hint="default" w:ascii="Times New Roman" w:hAnsi="Times New Roman" w:eastAsia="仿宋_GB2312" w:cs="Times New Roman"/>
          <w:kern w:val="0"/>
          <w:sz w:val="32"/>
          <w:szCs w:val="32"/>
        </w:rPr>
        <w:t>项目负责人（签章）：</w:t>
      </w:r>
      <w:r>
        <w:rPr>
          <w:rFonts w:hint="eastAsia" w:eastAsia="仿宋_GB2312" w:cs="Times New Roman"/>
          <w:kern w:val="0"/>
          <w:sz w:val="32"/>
          <w:szCs w:val="32"/>
          <w:lang w:val="en-US" w:eastAsia="zh-CN"/>
        </w:rPr>
        <w:t>范晓虎</w:t>
      </w:r>
    </w:p>
    <w:p w14:paraId="7BAE2654">
      <w:pPr>
        <w:spacing w:line="700" w:lineRule="exact"/>
        <w:ind w:firstLine="640" w:firstLineChars="2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2"/>
          <w:szCs w:val="32"/>
        </w:rPr>
        <w:t>填报时间：</w:t>
      </w:r>
      <w:r>
        <w:rPr>
          <w:rFonts w:hint="eastAsia" w:eastAsia="仿宋_GB2312" w:cs="Times New Roman"/>
          <w:kern w:val="0"/>
          <w:sz w:val="32"/>
          <w:szCs w:val="32"/>
          <w:lang w:val="en-US" w:eastAsia="zh-CN"/>
        </w:rPr>
        <w:t>2025</w:t>
      </w:r>
      <w:r>
        <w:rPr>
          <w:rFonts w:hint="default" w:ascii="Times New Roman" w:hAnsi="Times New Roman" w:eastAsia="仿宋_GB2312" w:cs="Times New Roman"/>
          <w:kern w:val="0"/>
          <w:sz w:val="32"/>
          <w:szCs w:val="32"/>
        </w:rPr>
        <w:t>年</w:t>
      </w:r>
      <w:r>
        <w:rPr>
          <w:rFonts w:hint="eastAsia"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月</w:t>
      </w:r>
      <w:r>
        <w:rPr>
          <w:rFonts w:hint="eastAsia" w:eastAsia="仿宋_GB2312" w:cs="Times New Roman"/>
          <w:kern w:val="0"/>
          <w:sz w:val="32"/>
          <w:szCs w:val="32"/>
          <w:lang w:val="en-US" w:eastAsia="zh-CN"/>
        </w:rPr>
        <w:t>12</w:t>
      </w:r>
      <w:r>
        <w:rPr>
          <w:rFonts w:hint="default" w:ascii="Times New Roman" w:hAnsi="Times New Roman" w:eastAsia="仿宋_GB2312" w:cs="Times New Roman"/>
          <w:kern w:val="0"/>
          <w:sz w:val="32"/>
          <w:szCs w:val="32"/>
        </w:rPr>
        <w:t>日</w:t>
      </w:r>
    </w:p>
    <w:p w14:paraId="6093DFC7">
      <w:pPr>
        <w:spacing w:line="540" w:lineRule="exact"/>
        <w:jc w:val="center"/>
        <w:rPr>
          <w:rFonts w:hint="default" w:ascii="Times New Roman" w:hAnsi="Times New Roman" w:eastAsia="仿宋_GB2312" w:cs="Times New Roman"/>
          <w:kern w:val="0"/>
          <w:sz w:val="30"/>
          <w:szCs w:val="30"/>
        </w:rPr>
      </w:pPr>
    </w:p>
    <w:p w14:paraId="5E0A674B">
      <w:pPr>
        <w:spacing w:line="540" w:lineRule="exact"/>
        <w:rPr>
          <w:rStyle w:val="16"/>
          <w:rFonts w:hint="default" w:ascii="Times New Roman" w:hAnsi="Times New Roman" w:eastAsia="黑体" w:cs="Times New Roman"/>
          <w:b w:val="0"/>
          <w:spacing w:val="-4"/>
          <w:sz w:val="32"/>
          <w:szCs w:val="32"/>
        </w:rPr>
      </w:pPr>
    </w:p>
    <w:p w14:paraId="494A09B1">
      <w:pPr>
        <w:spacing w:line="540" w:lineRule="exact"/>
        <w:rPr>
          <w:rStyle w:val="16"/>
          <w:rFonts w:hint="default" w:ascii="Times New Roman" w:hAnsi="Times New Roman" w:eastAsia="黑体" w:cs="Times New Roman"/>
          <w:b w:val="0"/>
          <w:spacing w:val="-4"/>
          <w:sz w:val="32"/>
          <w:szCs w:val="32"/>
        </w:rPr>
      </w:pPr>
    </w:p>
    <w:p w14:paraId="3B837485">
      <w:pPr>
        <w:spacing w:line="560" w:lineRule="exact"/>
        <w:ind w:firstLine="640" w:firstLineChars="200"/>
        <w:rPr>
          <w:rFonts w:hint="default" w:ascii="Times New Roman" w:hAnsi="Times New Roman" w:eastAsia="黑体" w:cs="Times New Roman"/>
          <w:bCs/>
          <w:sz w:val="32"/>
          <w:szCs w:val="32"/>
        </w:rPr>
        <w:sectPr>
          <w:pgSz w:w="11906" w:h="16838"/>
          <w:pgMar w:top="2098" w:right="1531" w:bottom="1984" w:left="1531" w:header="851" w:footer="992" w:gutter="0"/>
          <w:cols w:space="425" w:num="1"/>
          <w:docGrid w:type="lines" w:linePitch="312" w:charSpace="0"/>
        </w:sectPr>
      </w:pPr>
    </w:p>
    <w:p w14:paraId="51FE35BF">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0E0CA023">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52ED08BF">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0A487DA7">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为人民健康医疗与预防保健服务，常见病多发病的治疗和护理；预防保健。保证基层医疗机构平稳运行和发展，调动基层医疗机构和医务人员的积极性。提升服务能力，促进其可持续发展。提供以预防保健、基本医疗、公共卫生、健康教育、JHSY、全民健康体检、康复等为主要内容的综合性服务。建立了稳定长效的多渠道补偿机制，确保基层医疗卫生机构有足够的资金维持日常运转，提升服务能力，促进其可持续发展。</w:t>
      </w:r>
    </w:p>
    <w:p w14:paraId="51E8701E">
      <w:pPr>
        <w:pStyle w:val="11"/>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14:paraId="1B059114">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项目主要内容：</w:t>
      </w:r>
      <w:r>
        <w:rPr>
          <w:rFonts w:hint="eastAsia" w:ascii="Times New Roman" w:hAnsi="Times New Roman" w:eastAsia="仿宋_GB2312" w:cs="Times New Roman"/>
          <w:sz w:val="32"/>
          <w:szCs w:val="32"/>
          <w:highlight w:val="none"/>
          <w:lang w:val="en-US" w:eastAsia="zh-CN"/>
        </w:rPr>
        <w:t>单位自有资金收入主要围绕基本医疗服务收入门诊与住院诊疗收入涵盖诊查费、检查费、治疗费等。药品耗材收入销售基本药物和常用耗材产生的收入。实施基本药物后药品加成取消，形成一定规模的收入。中医特色医疗服务收入开焊针灸、推拿、艾灸、中药熏蒸等传统的中医项目带来的收入等。</w:t>
      </w:r>
    </w:p>
    <w:p w14:paraId="54731632">
      <w:pPr>
        <w:spacing w:line="560" w:lineRule="exact"/>
        <w:ind w:firstLine="640" w:firstLineChars="200"/>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lang w:val="en-US" w:eastAsia="zh-CN"/>
        </w:rPr>
        <w:t>项目实施情况：</w:t>
      </w:r>
      <w:r>
        <w:rPr>
          <w:rFonts w:hint="eastAsia" w:ascii="Times New Roman" w:hAnsi="Times New Roman" w:eastAsia="仿宋_GB2312" w:cs="Times New Roman"/>
          <w:sz w:val="32"/>
          <w:szCs w:val="32"/>
          <w:highlight w:val="none"/>
          <w:lang w:val="en-US" w:eastAsia="zh-CN"/>
        </w:rPr>
        <w:t>为人民健康医疗与预防保健服务，常见病多发病的治疗和护理；预防保健。提供以预防保健、基本医疗、公共卫生、健康教育、JHSY、全民健康体检、康复等为主要内容的综合性服务。保障部门单位人员发放工资福利支出 用于开展医疗服务及其他活动中发生的编外人员人员工资、社会保障费、卫生材料费、维修维护费、办公费、水电暖、交通费等费用。</w:t>
      </w:r>
    </w:p>
    <w:p w14:paraId="3677B120">
      <w:pPr>
        <w:spacing w:line="560" w:lineRule="exact"/>
        <w:ind w:firstLine="643" w:firstLineChars="200"/>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bCs/>
          <w:sz w:val="32"/>
          <w:szCs w:val="32"/>
          <w:highlight w:val="none"/>
        </w:rPr>
        <w:t>资金投入和使用情况</w:t>
      </w:r>
    </w:p>
    <w:p w14:paraId="06733E2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14:paraId="036CCE9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w:t>
      </w:r>
      <w:r>
        <w:rPr>
          <w:rFonts w:hint="eastAsia" w:eastAsia="仿宋_GB2312" w:cs="Times New Roman"/>
          <w:sz w:val="32"/>
          <w:szCs w:val="32"/>
          <w:highlight w:val="none"/>
          <w:lang w:val="en-US" w:eastAsia="zh-CN"/>
        </w:rPr>
        <w:t>200.5</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200.5</w:t>
      </w:r>
      <w:r>
        <w:rPr>
          <w:rFonts w:hint="default" w:ascii="Times New Roman" w:hAnsi="Times New Roman" w:eastAsia="仿宋_GB2312" w:cs="Times New Roman"/>
          <w:sz w:val="32"/>
          <w:szCs w:val="32"/>
          <w:highlight w:val="none"/>
          <w:lang w:val="en-US" w:eastAsia="zh-CN"/>
        </w:rPr>
        <w:t>万元，该项目资金已全部落实到位，资金来源</w:t>
      </w:r>
      <w:r>
        <w:rPr>
          <w:rFonts w:hint="default" w:ascii="Times New Roman" w:hAnsi="Times New Roman" w:eastAsia="仿宋_GB2312" w:cs="Times New Roman"/>
          <w:color w:val="auto"/>
          <w:sz w:val="32"/>
          <w:szCs w:val="32"/>
          <w:highlight w:val="none"/>
          <w:lang w:val="en-US" w:eastAsia="zh-CN"/>
        </w:rPr>
        <w:t>为</w:t>
      </w:r>
      <w:r>
        <w:rPr>
          <w:rFonts w:hint="eastAsia" w:eastAsia="仿宋_GB2312" w:cs="Times New Roman"/>
          <w:color w:val="auto"/>
          <w:sz w:val="32"/>
          <w:szCs w:val="32"/>
          <w:highlight w:val="none"/>
          <w:lang w:val="en-US" w:eastAsia="zh-CN"/>
        </w:rPr>
        <w:t>其他资金收入</w:t>
      </w:r>
      <w:r>
        <w:rPr>
          <w:rFonts w:hint="default" w:ascii="Times New Roman" w:hAnsi="Times New Roman" w:eastAsia="仿宋_GB2312" w:cs="Times New Roman"/>
          <w:sz w:val="32"/>
          <w:szCs w:val="32"/>
          <w:highlight w:val="none"/>
          <w:lang w:val="en-US" w:eastAsia="zh-CN"/>
        </w:rPr>
        <w:t>。</w:t>
      </w:r>
    </w:p>
    <w:p w14:paraId="2C7588C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14:paraId="58A6F38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200.5</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200.5</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eastAsia="仿宋_GB2312" w:cs="Times New Roman"/>
          <w:sz w:val="32"/>
          <w:szCs w:val="32"/>
          <w:highlight w:val="none"/>
          <w:lang w:val="en-US" w:eastAsia="zh-CN"/>
        </w:rPr>
        <w:t>200.5</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%，主要用于：</w:t>
      </w:r>
      <w:r>
        <w:rPr>
          <w:rFonts w:hint="eastAsia" w:ascii="Times New Roman" w:hAnsi="Times New Roman" w:eastAsia="仿宋_GB2312" w:cs="Times New Roman"/>
          <w:sz w:val="32"/>
          <w:szCs w:val="32"/>
          <w:highlight w:val="none"/>
          <w:lang w:val="en-US" w:eastAsia="zh-CN"/>
        </w:rPr>
        <w:t>用于开展医疗服务及其他活动中发生的编外人员人员工资、社会保障费、卫生材料费、维修维护费、办公费、水电暖、交通费等费用。</w:t>
      </w:r>
    </w:p>
    <w:p w14:paraId="0C07CB17">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14:paraId="0198B945">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14:paraId="35FEE14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40" w:firstLineChars="200"/>
        <w:textAlignment w:val="auto"/>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为人民健康医疗与预防保健服务，常见病多发病的治疗和护理；预防保健。提供以预防保健、基本医疗、公共卫生、健康教育、JHSY、全民健康体检、康复等为主要内容的综合性服务。保障部门单位人员发放工资福利支出 用于开展医疗服务及其他活动中发生的编外人员人员工资、社会保障费、卫生材料费、维修维护费、办公费、水电暖、交通费等费用。</w:t>
      </w:r>
    </w:p>
    <w:p w14:paraId="57BD675A">
      <w:pPr>
        <w:numPr>
          <w:ilvl w:val="0"/>
          <w:numId w:val="0"/>
        </w:numPr>
        <w:spacing w:line="560" w:lineRule="exact"/>
        <w:ind w:firstLine="640" w:firstLineChars="200"/>
        <w:rPr>
          <w:rFonts w:hint="default" w:ascii="Times New Roman" w:hAnsi="Times New Roman" w:eastAsia="仿宋_GB2312" w:cs="Times New Roman"/>
          <w:sz w:val="32"/>
          <w:szCs w:val="32"/>
          <w:highlight w:val="none"/>
        </w:rPr>
      </w:pPr>
      <w:r>
        <w:rPr>
          <w:rFonts w:hint="eastAsia" w:eastAsia="仿宋_GB2312" w:cs="Times New Roman"/>
          <w:sz w:val="32"/>
          <w:szCs w:val="32"/>
          <w:highlight w:val="none"/>
          <w:lang w:val="en-US" w:eastAsia="zh-CN"/>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highlight w:val="none"/>
        </w:rPr>
        <w:t>阶段性目标</w:t>
      </w:r>
    </w:p>
    <w:p w14:paraId="0FFF0C6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val="en-US" w:eastAsia="zh-CN"/>
        </w:rPr>
      </w:pPr>
      <w:r>
        <w:rPr>
          <w:rFonts w:hint="eastAsia" w:ascii="仿宋_GB2312" w:eastAsia="仿宋_GB2312"/>
          <w:spacing w:val="-6"/>
          <w:sz w:val="32"/>
          <w:szCs w:val="32"/>
          <w:u w:val="none" w:color="000000"/>
          <w:shd w:val="clear" w:color="auto" w:fill="FFFFFF"/>
          <w:lang w:val="en-US" w:eastAsia="zh-CN"/>
        </w:rPr>
        <w:t>上半年</w:t>
      </w:r>
      <w:r>
        <w:rPr>
          <w:rFonts w:hint="eastAsia" w:ascii="仿宋_GB2312" w:eastAsia="仿宋_GB2312"/>
          <w:spacing w:val="-6"/>
          <w:sz w:val="32"/>
          <w:szCs w:val="32"/>
          <w:u w:val="none" w:color="000000"/>
          <w:shd w:val="clear" w:color="auto" w:fill="FFFFFF"/>
          <w:lang w:eastAsia="zh-CN"/>
        </w:rPr>
        <w:t>工作完成情况</w:t>
      </w:r>
      <w:r>
        <w:rPr>
          <w:rFonts w:hint="eastAsia" w:ascii="仿宋_GB2312" w:eastAsia="仿宋_GB2312"/>
          <w:spacing w:val="-6"/>
          <w:sz w:val="32"/>
          <w:szCs w:val="32"/>
          <w:u w:val="none" w:color="000000"/>
          <w:shd w:val="clear" w:color="auto" w:fill="FFFFFF"/>
          <w:lang w:val="en-US" w:eastAsia="zh-CN"/>
        </w:rPr>
        <w:t>：</w:t>
      </w:r>
    </w:p>
    <w:p w14:paraId="285ABF3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1、编外</w:t>
      </w:r>
      <w:r>
        <w:rPr>
          <w:rFonts w:hint="eastAsia" w:ascii="仿宋_GB2312" w:eastAsia="仿宋_GB2312"/>
          <w:spacing w:val="-6"/>
          <w:sz w:val="32"/>
          <w:szCs w:val="32"/>
          <w:u w:val="none" w:color="000000"/>
          <w:shd w:val="clear" w:color="auto" w:fill="FFFFFF"/>
        </w:rPr>
        <w:t>人员工资发放支出标准截至202</w:t>
      </w:r>
      <w:r>
        <w:rPr>
          <w:rFonts w:hint="eastAsia" w:ascii="仿宋_GB2312" w:eastAsia="仿宋_GB2312"/>
          <w:spacing w:val="-6"/>
          <w:sz w:val="32"/>
          <w:szCs w:val="32"/>
          <w:u w:val="none" w:color="000000"/>
          <w:shd w:val="clear" w:color="auto" w:fill="FFFFFF"/>
          <w:lang w:val="en-US" w:eastAsia="zh-CN"/>
        </w:rPr>
        <w:t>4</w:t>
      </w:r>
      <w:r>
        <w:rPr>
          <w:rFonts w:hint="eastAsia" w:ascii="仿宋_GB2312" w:eastAsia="仿宋_GB2312"/>
          <w:spacing w:val="-6"/>
          <w:sz w:val="32"/>
          <w:szCs w:val="32"/>
          <w:u w:val="none" w:color="000000"/>
          <w:shd w:val="clear" w:color="auto" w:fill="FFFFFF"/>
        </w:rPr>
        <w:t>年</w:t>
      </w:r>
      <w:r>
        <w:rPr>
          <w:rFonts w:hint="eastAsia" w:ascii="仿宋_GB2312" w:eastAsia="仿宋_GB2312"/>
          <w:spacing w:val="-6"/>
          <w:sz w:val="32"/>
          <w:szCs w:val="32"/>
          <w:u w:val="none" w:color="000000"/>
          <w:shd w:val="clear" w:color="auto" w:fill="FFFFFF"/>
          <w:lang w:val="en-US" w:eastAsia="zh-CN"/>
        </w:rPr>
        <w:t>5</w:t>
      </w:r>
      <w:r>
        <w:rPr>
          <w:rFonts w:hint="eastAsia" w:ascii="仿宋_GB2312" w:eastAsia="仿宋_GB2312"/>
          <w:spacing w:val="-6"/>
          <w:sz w:val="32"/>
          <w:szCs w:val="32"/>
          <w:u w:val="none" w:color="000000"/>
          <w:shd w:val="clear" w:color="auto" w:fill="FFFFFF"/>
        </w:rPr>
        <w:t>月</w:t>
      </w:r>
      <w:r>
        <w:rPr>
          <w:rFonts w:hint="eastAsia" w:ascii="仿宋_GB2312" w:eastAsia="仿宋_GB2312"/>
          <w:spacing w:val="-6"/>
          <w:sz w:val="32"/>
          <w:szCs w:val="32"/>
          <w:u w:val="none" w:color="000000"/>
          <w:shd w:val="clear" w:color="auto" w:fill="FFFFFF"/>
          <w:lang w:val="en-US" w:eastAsia="zh-CN"/>
        </w:rPr>
        <w:t>指标完成值19.85万元/年,完成率16.54%</w:t>
      </w:r>
      <w:r>
        <w:rPr>
          <w:rFonts w:hint="eastAsia" w:ascii="仿宋_GB2312" w:eastAsia="仿宋_GB2312"/>
          <w:spacing w:val="-6"/>
          <w:sz w:val="32"/>
          <w:szCs w:val="32"/>
          <w:u w:val="none" w:color="000000"/>
          <w:shd w:val="clear" w:color="auto" w:fill="FFFFFF"/>
        </w:rPr>
        <w:t>，</w:t>
      </w:r>
      <w:r>
        <w:rPr>
          <w:rFonts w:hint="eastAsia" w:ascii="仿宋_GB2312" w:eastAsia="仿宋_GB2312"/>
          <w:spacing w:val="-6"/>
          <w:sz w:val="32"/>
          <w:szCs w:val="32"/>
          <w:u w:val="none" w:color="000000"/>
          <w:shd w:val="clear" w:color="auto" w:fill="FFFFFF"/>
          <w:lang w:eastAsia="zh-CN"/>
        </w:rPr>
        <w:t>已完成</w:t>
      </w:r>
      <w:r>
        <w:rPr>
          <w:rFonts w:hint="eastAsia" w:ascii="仿宋_GB2312" w:eastAsia="仿宋_GB2312"/>
          <w:spacing w:val="-6"/>
          <w:sz w:val="32"/>
          <w:szCs w:val="32"/>
          <w:u w:val="none" w:color="000000"/>
          <w:shd w:val="clear" w:color="auto" w:fill="FFFFFF"/>
          <w:lang w:val="en-US" w:eastAsia="zh-CN"/>
        </w:rPr>
        <w:t>目标值</w:t>
      </w:r>
      <w:r>
        <w:rPr>
          <w:rFonts w:hint="eastAsia" w:ascii="仿宋_GB2312" w:eastAsia="仿宋_GB2312"/>
          <w:spacing w:val="-6"/>
          <w:sz w:val="32"/>
          <w:szCs w:val="32"/>
          <w:u w:val="none" w:color="000000"/>
          <w:shd w:val="clear" w:color="auto" w:fill="FFFFFF"/>
          <w:lang w:eastAsia="zh-CN"/>
        </w:rPr>
        <w:t>；</w:t>
      </w:r>
    </w:p>
    <w:p w14:paraId="5FE00449">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2、日常办公运转经费截</w:t>
      </w:r>
      <w:r>
        <w:rPr>
          <w:rFonts w:hint="eastAsia" w:ascii="仿宋_GB2312" w:eastAsia="仿宋_GB2312"/>
          <w:spacing w:val="-6"/>
          <w:sz w:val="32"/>
          <w:szCs w:val="32"/>
          <w:u w:val="none" w:color="000000"/>
          <w:shd w:val="clear" w:color="auto" w:fill="FFFFFF"/>
        </w:rPr>
        <w:t>至202</w:t>
      </w:r>
      <w:r>
        <w:rPr>
          <w:rFonts w:hint="eastAsia" w:ascii="仿宋_GB2312" w:eastAsia="仿宋_GB2312"/>
          <w:spacing w:val="-6"/>
          <w:sz w:val="32"/>
          <w:szCs w:val="32"/>
          <w:u w:val="none" w:color="000000"/>
          <w:shd w:val="clear" w:color="auto" w:fill="FFFFFF"/>
          <w:lang w:val="en-US" w:eastAsia="zh-CN"/>
        </w:rPr>
        <w:t>4</w:t>
      </w:r>
      <w:r>
        <w:rPr>
          <w:rFonts w:hint="eastAsia" w:ascii="仿宋_GB2312" w:eastAsia="仿宋_GB2312"/>
          <w:spacing w:val="-6"/>
          <w:sz w:val="32"/>
          <w:szCs w:val="32"/>
          <w:u w:val="none" w:color="000000"/>
          <w:shd w:val="clear" w:color="auto" w:fill="FFFFFF"/>
        </w:rPr>
        <w:t>年</w:t>
      </w:r>
      <w:r>
        <w:rPr>
          <w:rFonts w:hint="eastAsia" w:ascii="仿宋_GB2312" w:eastAsia="仿宋_GB2312"/>
          <w:spacing w:val="-6"/>
          <w:sz w:val="32"/>
          <w:szCs w:val="32"/>
          <w:u w:val="none" w:color="000000"/>
          <w:shd w:val="clear" w:color="auto" w:fill="FFFFFF"/>
          <w:lang w:val="en-US" w:eastAsia="zh-CN"/>
        </w:rPr>
        <w:t>5</w:t>
      </w:r>
      <w:r>
        <w:rPr>
          <w:rFonts w:hint="eastAsia" w:ascii="仿宋_GB2312" w:eastAsia="仿宋_GB2312"/>
          <w:spacing w:val="-6"/>
          <w:sz w:val="32"/>
          <w:szCs w:val="32"/>
          <w:u w:val="none" w:color="000000"/>
          <w:shd w:val="clear" w:color="auto" w:fill="FFFFFF"/>
        </w:rPr>
        <w:t>月</w:t>
      </w:r>
      <w:r>
        <w:rPr>
          <w:rFonts w:hint="eastAsia" w:ascii="仿宋_GB2312" w:eastAsia="仿宋_GB2312"/>
          <w:spacing w:val="-6"/>
          <w:sz w:val="32"/>
          <w:szCs w:val="32"/>
          <w:u w:val="none" w:color="000000"/>
          <w:shd w:val="clear" w:color="auto" w:fill="FFFFFF"/>
          <w:lang w:val="en-US" w:eastAsia="zh-CN"/>
        </w:rPr>
        <w:t>指标完成35.67万元/年,完成率44.31%</w:t>
      </w:r>
      <w:r>
        <w:rPr>
          <w:rFonts w:hint="eastAsia" w:ascii="仿宋_GB2312" w:eastAsia="仿宋_GB2312"/>
          <w:spacing w:val="-6"/>
          <w:sz w:val="32"/>
          <w:szCs w:val="32"/>
          <w:u w:val="none" w:color="000000"/>
          <w:shd w:val="clear" w:color="auto" w:fill="FFFFFF"/>
        </w:rPr>
        <w:t>，</w:t>
      </w:r>
      <w:r>
        <w:rPr>
          <w:rFonts w:hint="eastAsia" w:ascii="仿宋_GB2312" w:eastAsia="仿宋_GB2312"/>
          <w:spacing w:val="-6"/>
          <w:sz w:val="32"/>
          <w:szCs w:val="32"/>
          <w:u w:val="none" w:color="000000"/>
          <w:shd w:val="clear" w:color="auto" w:fill="FFFFFF"/>
          <w:lang w:eastAsia="zh-CN"/>
        </w:rPr>
        <w:t>已完成</w:t>
      </w:r>
      <w:r>
        <w:rPr>
          <w:rFonts w:hint="eastAsia" w:ascii="仿宋_GB2312" w:eastAsia="仿宋_GB2312"/>
          <w:spacing w:val="-6"/>
          <w:sz w:val="32"/>
          <w:szCs w:val="32"/>
          <w:u w:val="none" w:color="000000"/>
          <w:shd w:val="clear" w:color="auto" w:fill="FFFFFF"/>
          <w:lang w:val="en-US" w:eastAsia="zh-CN"/>
        </w:rPr>
        <w:t>目标值</w:t>
      </w:r>
      <w:r>
        <w:rPr>
          <w:rFonts w:hint="eastAsia" w:ascii="仿宋_GB2312" w:eastAsia="仿宋_GB2312"/>
          <w:spacing w:val="-6"/>
          <w:sz w:val="32"/>
          <w:szCs w:val="32"/>
          <w:u w:val="none" w:color="000000"/>
          <w:shd w:val="clear" w:color="auto" w:fill="FFFFFF"/>
          <w:lang w:eastAsia="zh-CN"/>
        </w:rPr>
        <w:t>；</w:t>
      </w:r>
    </w:p>
    <w:p w14:paraId="778C5DC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3、编外人员工资发放及时率预期指标值100%，实际完成值100%完成率41.67%。已按序时进度正常开展所涉及的工作。</w:t>
      </w:r>
    </w:p>
    <w:p w14:paraId="59051427">
      <w:pPr>
        <w:shd w:val="clear" w:color="auto" w:fill="auto"/>
        <w:spacing w:line="600" w:lineRule="exact"/>
        <w:ind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下半年工作完成情况：</w:t>
      </w:r>
    </w:p>
    <w:p w14:paraId="037322AF">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1、编外</w:t>
      </w:r>
      <w:r>
        <w:rPr>
          <w:rFonts w:hint="eastAsia" w:ascii="仿宋_GB2312" w:eastAsia="仿宋_GB2312"/>
          <w:spacing w:val="-6"/>
          <w:sz w:val="32"/>
          <w:szCs w:val="32"/>
          <w:u w:val="none" w:color="000000"/>
          <w:shd w:val="clear" w:color="auto" w:fill="FFFFFF"/>
        </w:rPr>
        <w:t>人员工资发放支出标准截至202</w:t>
      </w:r>
      <w:r>
        <w:rPr>
          <w:rFonts w:hint="eastAsia" w:ascii="仿宋_GB2312" w:eastAsia="仿宋_GB2312"/>
          <w:spacing w:val="-6"/>
          <w:sz w:val="32"/>
          <w:szCs w:val="32"/>
          <w:u w:val="none" w:color="000000"/>
          <w:shd w:val="clear" w:color="auto" w:fill="FFFFFF"/>
          <w:lang w:val="en-US" w:eastAsia="zh-CN"/>
        </w:rPr>
        <w:t>4</w:t>
      </w:r>
      <w:r>
        <w:rPr>
          <w:rFonts w:hint="eastAsia" w:ascii="仿宋_GB2312" w:eastAsia="仿宋_GB2312"/>
          <w:spacing w:val="-6"/>
          <w:sz w:val="32"/>
          <w:szCs w:val="32"/>
          <w:u w:val="none" w:color="000000"/>
          <w:shd w:val="clear" w:color="auto" w:fill="FFFFFF"/>
        </w:rPr>
        <w:t>年</w:t>
      </w:r>
      <w:r>
        <w:rPr>
          <w:rFonts w:hint="eastAsia" w:ascii="仿宋_GB2312" w:eastAsia="仿宋_GB2312"/>
          <w:spacing w:val="-6"/>
          <w:sz w:val="32"/>
          <w:szCs w:val="32"/>
          <w:u w:val="none" w:color="000000"/>
          <w:shd w:val="clear" w:color="auto" w:fill="FFFFFF"/>
          <w:lang w:val="en-US" w:eastAsia="zh-CN"/>
        </w:rPr>
        <w:t>8</w:t>
      </w:r>
      <w:r>
        <w:rPr>
          <w:rFonts w:hint="eastAsia" w:ascii="仿宋_GB2312" w:eastAsia="仿宋_GB2312"/>
          <w:spacing w:val="-6"/>
          <w:sz w:val="32"/>
          <w:szCs w:val="32"/>
          <w:u w:val="none" w:color="000000"/>
          <w:shd w:val="clear" w:color="auto" w:fill="FFFFFF"/>
        </w:rPr>
        <w:t>月</w:t>
      </w:r>
      <w:r>
        <w:rPr>
          <w:rFonts w:hint="eastAsia" w:ascii="仿宋_GB2312" w:eastAsia="仿宋_GB2312"/>
          <w:spacing w:val="-6"/>
          <w:sz w:val="32"/>
          <w:szCs w:val="32"/>
          <w:u w:val="none" w:color="000000"/>
          <w:shd w:val="clear" w:color="auto" w:fill="FFFFFF"/>
          <w:lang w:val="en-US" w:eastAsia="zh-CN"/>
        </w:rPr>
        <w:t>指标完成值48.85万元/年,完成率40.71%</w:t>
      </w:r>
      <w:r>
        <w:rPr>
          <w:rFonts w:hint="eastAsia" w:ascii="仿宋_GB2312" w:eastAsia="仿宋_GB2312"/>
          <w:spacing w:val="-6"/>
          <w:sz w:val="32"/>
          <w:szCs w:val="32"/>
          <w:u w:val="none" w:color="000000"/>
          <w:shd w:val="clear" w:color="auto" w:fill="FFFFFF"/>
        </w:rPr>
        <w:t>，</w:t>
      </w:r>
      <w:r>
        <w:rPr>
          <w:rFonts w:hint="eastAsia" w:ascii="仿宋_GB2312" w:eastAsia="仿宋_GB2312"/>
          <w:spacing w:val="-6"/>
          <w:sz w:val="32"/>
          <w:szCs w:val="32"/>
          <w:u w:val="none" w:color="000000"/>
          <w:shd w:val="clear" w:color="auto" w:fill="FFFFFF"/>
          <w:lang w:eastAsia="zh-CN"/>
        </w:rPr>
        <w:t>已完成</w:t>
      </w:r>
      <w:r>
        <w:rPr>
          <w:rFonts w:hint="eastAsia" w:ascii="仿宋_GB2312" w:eastAsia="仿宋_GB2312"/>
          <w:spacing w:val="-6"/>
          <w:sz w:val="32"/>
          <w:szCs w:val="32"/>
          <w:u w:val="none" w:color="000000"/>
          <w:shd w:val="clear" w:color="auto" w:fill="FFFFFF"/>
          <w:lang w:val="en-US" w:eastAsia="zh-CN"/>
        </w:rPr>
        <w:t>目标值</w:t>
      </w:r>
      <w:r>
        <w:rPr>
          <w:rFonts w:hint="eastAsia" w:ascii="仿宋_GB2312" w:eastAsia="仿宋_GB2312"/>
          <w:spacing w:val="-6"/>
          <w:sz w:val="32"/>
          <w:szCs w:val="32"/>
          <w:u w:val="none" w:color="000000"/>
          <w:shd w:val="clear" w:color="auto" w:fill="FFFFFF"/>
          <w:lang w:eastAsia="zh-CN"/>
        </w:rPr>
        <w:t>；</w:t>
      </w:r>
    </w:p>
    <w:p w14:paraId="10AF28F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2、日常办公运转经费截</w:t>
      </w:r>
      <w:r>
        <w:rPr>
          <w:rFonts w:hint="eastAsia" w:ascii="仿宋_GB2312" w:eastAsia="仿宋_GB2312"/>
          <w:spacing w:val="-6"/>
          <w:sz w:val="32"/>
          <w:szCs w:val="32"/>
          <w:u w:val="none" w:color="000000"/>
          <w:shd w:val="clear" w:color="auto" w:fill="FFFFFF"/>
        </w:rPr>
        <w:t>至202</w:t>
      </w:r>
      <w:r>
        <w:rPr>
          <w:rFonts w:hint="eastAsia" w:ascii="仿宋_GB2312" w:eastAsia="仿宋_GB2312"/>
          <w:spacing w:val="-6"/>
          <w:sz w:val="32"/>
          <w:szCs w:val="32"/>
          <w:u w:val="none" w:color="000000"/>
          <w:shd w:val="clear" w:color="auto" w:fill="FFFFFF"/>
          <w:lang w:val="en-US" w:eastAsia="zh-CN"/>
        </w:rPr>
        <w:t>4</w:t>
      </w:r>
      <w:r>
        <w:rPr>
          <w:rFonts w:hint="eastAsia" w:ascii="仿宋_GB2312" w:eastAsia="仿宋_GB2312"/>
          <w:spacing w:val="-6"/>
          <w:sz w:val="32"/>
          <w:szCs w:val="32"/>
          <w:u w:val="none" w:color="000000"/>
          <w:shd w:val="clear" w:color="auto" w:fill="FFFFFF"/>
        </w:rPr>
        <w:t>年</w:t>
      </w:r>
      <w:r>
        <w:rPr>
          <w:rFonts w:hint="eastAsia" w:ascii="仿宋_GB2312" w:eastAsia="仿宋_GB2312"/>
          <w:spacing w:val="-6"/>
          <w:sz w:val="32"/>
          <w:szCs w:val="32"/>
          <w:u w:val="none" w:color="000000"/>
          <w:shd w:val="clear" w:color="auto" w:fill="FFFFFF"/>
          <w:lang w:val="en-US" w:eastAsia="zh-CN"/>
        </w:rPr>
        <w:t>5</w:t>
      </w:r>
      <w:r>
        <w:rPr>
          <w:rFonts w:hint="eastAsia" w:ascii="仿宋_GB2312" w:eastAsia="仿宋_GB2312"/>
          <w:spacing w:val="-6"/>
          <w:sz w:val="32"/>
          <w:szCs w:val="32"/>
          <w:u w:val="none" w:color="000000"/>
          <w:shd w:val="clear" w:color="auto" w:fill="FFFFFF"/>
        </w:rPr>
        <w:t>月</w:t>
      </w:r>
      <w:r>
        <w:rPr>
          <w:rFonts w:hint="eastAsia" w:ascii="仿宋_GB2312" w:eastAsia="仿宋_GB2312"/>
          <w:spacing w:val="-6"/>
          <w:sz w:val="32"/>
          <w:szCs w:val="32"/>
          <w:u w:val="none" w:color="000000"/>
          <w:shd w:val="clear" w:color="auto" w:fill="FFFFFF"/>
          <w:lang w:val="en-US" w:eastAsia="zh-CN"/>
        </w:rPr>
        <w:t>指标完成值93.35万元/年,完成率115.96%</w:t>
      </w:r>
      <w:r>
        <w:rPr>
          <w:rFonts w:hint="eastAsia" w:ascii="仿宋_GB2312" w:eastAsia="仿宋_GB2312"/>
          <w:spacing w:val="-6"/>
          <w:sz w:val="32"/>
          <w:szCs w:val="32"/>
          <w:u w:val="none" w:color="000000"/>
          <w:shd w:val="clear" w:color="auto" w:fill="FFFFFF"/>
        </w:rPr>
        <w:t>，</w:t>
      </w:r>
      <w:r>
        <w:rPr>
          <w:rFonts w:hint="eastAsia" w:ascii="仿宋_GB2312" w:eastAsia="仿宋_GB2312"/>
          <w:spacing w:val="-6"/>
          <w:sz w:val="32"/>
          <w:szCs w:val="32"/>
          <w:u w:val="none" w:color="000000"/>
          <w:shd w:val="clear" w:color="auto" w:fill="FFFFFF"/>
          <w:lang w:eastAsia="zh-CN"/>
        </w:rPr>
        <w:t>已完成</w:t>
      </w:r>
      <w:r>
        <w:rPr>
          <w:rFonts w:hint="eastAsia" w:ascii="仿宋_GB2312" w:eastAsia="仿宋_GB2312"/>
          <w:spacing w:val="-6"/>
          <w:sz w:val="32"/>
          <w:szCs w:val="32"/>
          <w:u w:val="none" w:color="000000"/>
          <w:shd w:val="clear" w:color="auto" w:fill="FFFFFF"/>
          <w:lang w:val="en-US" w:eastAsia="zh-CN"/>
        </w:rPr>
        <w:t>目标值</w:t>
      </w:r>
      <w:r>
        <w:rPr>
          <w:rFonts w:hint="eastAsia" w:ascii="仿宋_GB2312" w:eastAsia="仿宋_GB2312"/>
          <w:spacing w:val="-6"/>
          <w:sz w:val="32"/>
          <w:szCs w:val="32"/>
          <w:u w:val="none" w:color="000000"/>
          <w:shd w:val="clear" w:color="auto" w:fill="FFFFFF"/>
          <w:lang w:eastAsia="zh-CN"/>
        </w:rPr>
        <w:t>；</w:t>
      </w:r>
    </w:p>
    <w:p w14:paraId="5FC4C0A9">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default"/>
        </w:rPr>
      </w:pPr>
      <w:r>
        <w:rPr>
          <w:rFonts w:hint="eastAsia" w:ascii="仿宋_GB2312" w:eastAsia="仿宋_GB2312"/>
          <w:spacing w:val="-6"/>
          <w:sz w:val="32"/>
          <w:szCs w:val="32"/>
          <w:u w:val="none" w:color="000000"/>
          <w:shd w:val="clear" w:color="auto" w:fill="FFFFFF"/>
          <w:lang w:val="en-US" w:eastAsia="zh-CN"/>
        </w:rPr>
        <w:t>3、编外人员工资发放及时率预期指标值100%，实际完成值100%完成率66.67%。已按序时进度正常开展所涉及的工作。</w:t>
      </w:r>
    </w:p>
    <w:p w14:paraId="3AD161C4">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3AFCC413">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270EA818">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14:paraId="02E9C04E">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172B0528">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p>
    <w:p w14:paraId="442B0523">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36407DE6">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4ED01DB0">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132D5148">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绩效评价的目的</w:t>
      </w:r>
    </w:p>
    <w:p w14:paraId="2EE8DA7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14:paraId="6CC2035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通过对项目预算执行情况及各项绩效目标达成程度的系统性分析，全面、客观地评估项目在预定周期内的实施效果，包括社会效益以及可持续性等多维度指标，为项目后续的改进与优化提供科学依据。</w:t>
      </w:r>
    </w:p>
    <w:p w14:paraId="4D2FFC9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14:paraId="0989FED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5D03D10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14:paraId="6735522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55DC367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14:paraId="67B350A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4134865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14:paraId="273840B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0F0A240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社会效益。</w:t>
      </w:r>
    </w:p>
    <w:p w14:paraId="0C26C818">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绩效评价的对象</w:t>
      </w:r>
    </w:p>
    <w:p w14:paraId="68802E57">
      <w:pPr>
        <w:spacing w:line="540" w:lineRule="exact"/>
        <w:jc w:val="left"/>
        <w:rPr>
          <w:rFonts w:hint="default" w:ascii="Times New Roman" w:hAnsi="Times New Roman" w:eastAsia="仿宋_GB2312" w:cs="Times New Roman"/>
          <w:b w:val="0"/>
          <w:bCs w:val="0"/>
          <w:highlight w:val="none"/>
          <w:lang w:val="en-US"/>
        </w:rPr>
      </w:pPr>
      <w:r>
        <w:rPr>
          <w:rFonts w:hint="eastAsia" w:eastAsia="仿宋_GB2312" w:cs="Times New Roman"/>
          <w:b w:val="0"/>
          <w:bCs w:val="0"/>
          <w:kern w:val="28"/>
          <w:sz w:val="32"/>
          <w:szCs w:val="32"/>
          <w:highlight w:val="none"/>
          <w:lang w:val="en-US" w:eastAsia="zh-CN" w:bidi="ar-SA"/>
        </w:rPr>
        <w:t xml:space="preserve">   </w:t>
      </w:r>
      <w:r>
        <w:rPr>
          <w:rFonts w:hint="default" w:ascii="Times New Roman" w:hAnsi="Times New Roman" w:eastAsia="仿宋_GB2312" w:cs="Times New Roman"/>
          <w:b w:val="0"/>
          <w:bCs w:val="0"/>
          <w:kern w:val="28"/>
          <w:sz w:val="32"/>
          <w:szCs w:val="32"/>
          <w:highlight w:val="none"/>
          <w:lang w:val="en-US" w:eastAsia="zh-CN" w:bidi="ar-SA"/>
        </w:rPr>
        <w:t>本项目预算绩效评价报告的评价对象是</w:t>
      </w:r>
      <w:r>
        <w:rPr>
          <w:rFonts w:hint="eastAsia" w:ascii="Times New Roman" w:hAnsi="Times New Roman" w:eastAsia="仿宋_GB2312" w:cs="Times New Roman"/>
          <w:b w:val="0"/>
          <w:bCs w:val="0"/>
          <w:kern w:val="28"/>
          <w:sz w:val="32"/>
          <w:szCs w:val="32"/>
          <w:highlight w:val="none"/>
          <w:lang w:val="en-US" w:eastAsia="zh-CN" w:bidi="ar-SA"/>
        </w:rPr>
        <w:t>2024年单位资金收入（事业收入）</w:t>
      </w:r>
      <w:r>
        <w:rPr>
          <w:rFonts w:hint="default" w:ascii="Times New Roman" w:hAnsi="Times New Roman" w:eastAsia="仿宋_GB2312" w:cs="Times New Roman"/>
          <w:b w:val="0"/>
          <w:bCs w:val="0"/>
          <w:kern w:val="28"/>
          <w:sz w:val="32"/>
          <w:szCs w:val="32"/>
          <w:highlight w:val="none"/>
          <w:lang w:val="en-US" w:eastAsia="zh-CN" w:bidi="ar-SA"/>
        </w:rPr>
        <w:t>项目及其预算执行情况。该项目由</w:t>
      </w:r>
      <w:r>
        <w:rPr>
          <w:rFonts w:hint="eastAsia" w:ascii="Times New Roman" w:hAnsi="Times New Roman" w:eastAsia="仿宋_GB2312" w:cs="Times New Roman"/>
          <w:b w:val="0"/>
          <w:bCs w:val="0"/>
          <w:kern w:val="28"/>
          <w:sz w:val="32"/>
          <w:szCs w:val="32"/>
          <w:highlight w:val="none"/>
          <w:lang w:val="en-US" w:eastAsia="zh-CN" w:bidi="ar-SA"/>
        </w:rPr>
        <w:t>特克斯县阔克苏</w:t>
      </w:r>
      <w:r>
        <w:rPr>
          <w:rFonts w:hint="eastAsia" w:eastAsia="仿宋_GB2312" w:cs="Times New Roman"/>
          <w:b w:val="0"/>
          <w:bCs w:val="0"/>
          <w:kern w:val="28"/>
          <w:sz w:val="32"/>
          <w:szCs w:val="32"/>
          <w:highlight w:val="none"/>
          <w:lang w:val="en-US" w:eastAsia="zh-CN" w:bidi="ar-SA"/>
        </w:rPr>
        <w:t>铁热克</w:t>
      </w:r>
      <w:r>
        <w:rPr>
          <w:rFonts w:hint="eastAsia" w:ascii="Times New Roman" w:hAnsi="Times New Roman" w:eastAsia="仿宋_GB2312" w:cs="Times New Roman"/>
          <w:b w:val="0"/>
          <w:bCs w:val="0"/>
          <w:kern w:val="28"/>
          <w:sz w:val="32"/>
          <w:szCs w:val="32"/>
          <w:highlight w:val="none"/>
          <w:lang w:val="en-US" w:eastAsia="zh-CN" w:bidi="ar-SA"/>
        </w:rPr>
        <w:t>乡卫生院</w:t>
      </w:r>
      <w:r>
        <w:rPr>
          <w:rFonts w:hint="default" w:ascii="Times New Roman" w:hAnsi="Times New Roman" w:eastAsia="仿宋_GB2312" w:cs="Times New Roman"/>
          <w:b w:val="0"/>
          <w:bCs w:val="0"/>
          <w:kern w:val="28"/>
          <w:sz w:val="32"/>
          <w:szCs w:val="32"/>
          <w:highlight w:val="none"/>
          <w:lang w:val="en-US" w:eastAsia="zh-CN" w:bidi="ar-SA"/>
        </w:rPr>
        <w:t>负责实施，</w:t>
      </w:r>
      <w:r>
        <w:rPr>
          <w:rFonts w:hint="eastAsia" w:eastAsia="仿宋_GB2312" w:cs="Times New Roman"/>
          <w:b w:val="0"/>
          <w:bCs w:val="0"/>
          <w:kern w:val="28"/>
          <w:sz w:val="32"/>
          <w:szCs w:val="32"/>
          <w:highlight w:val="none"/>
          <w:lang w:val="en-US" w:eastAsia="zh-CN" w:bidi="ar-SA"/>
        </w:rPr>
        <w:t>在旨</w:t>
      </w:r>
      <w:r>
        <w:rPr>
          <w:rFonts w:hint="eastAsia" w:ascii="Times New Roman" w:hAnsi="Times New Roman" w:eastAsia="仿宋_GB2312" w:cs="Times New Roman"/>
          <w:b w:val="0"/>
          <w:bCs w:val="0"/>
          <w:kern w:val="28"/>
          <w:sz w:val="32"/>
          <w:szCs w:val="32"/>
          <w:highlight w:val="none"/>
          <w:lang w:val="en-US" w:eastAsia="zh-CN" w:bidi="ar-SA"/>
        </w:rPr>
        <w:t>提高编外人员工作积极性：有效提高；提高职工日常工作效率和质量：</w:t>
      </w:r>
      <w:r>
        <w:rPr>
          <w:rFonts w:hint="eastAsia" w:eastAsia="仿宋_GB2312" w:cs="Times New Roman"/>
          <w:b w:val="0"/>
          <w:bCs w:val="0"/>
          <w:kern w:val="28"/>
          <w:sz w:val="32"/>
          <w:szCs w:val="32"/>
          <w:highlight w:val="none"/>
          <w:lang w:val="en-US" w:eastAsia="zh-CN" w:bidi="ar-SA"/>
        </w:rPr>
        <w:t>项目预算涵盖从起始日期2024年1月1日至2024年12月31日全部资金投入与支出，涉及资金总额为200.5万元。</w:t>
      </w:r>
    </w:p>
    <w:p w14:paraId="3596D886">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4.</w:t>
      </w:r>
      <w:r>
        <w:rPr>
          <w:rFonts w:hint="default" w:ascii="Times New Roman" w:hAnsi="Times New Roman" w:eastAsia="仿宋_GB2312" w:cs="Times New Roman"/>
          <w:b w:val="0"/>
          <w:bCs w:val="0"/>
          <w:highlight w:val="none"/>
        </w:rPr>
        <w:t>绩效评价的范围</w:t>
      </w:r>
    </w:p>
    <w:p w14:paraId="23E91DCF">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14:paraId="63A2A50A">
      <w:pPr>
        <w:pStyle w:val="11"/>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14:paraId="3A31934D">
      <w:pPr>
        <w:pStyle w:val="11"/>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14:paraId="029E131A">
      <w:pPr>
        <w:pStyle w:val="11"/>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14:paraId="3E7908DB">
      <w:pPr>
        <w:pStyle w:val="11"/>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社会影响：</w:t>
      </w:r>
      <w:r>
        <w:rPr>
          <w:rFonts w:hint="eastAsia" w:ascii="Times New Roman" w:hAnsi="Times New Roman" w:eastAsia="仿宋_GB2312" w:cs="Times New Roman"/>
          <w:b w:val="0"/>
          <w:bCs w:val="0"/>
          <w:highlight w:val="none"/>
          <w:lang w:eastAsia="zh-CN"/>
        </w:rPr>
        <w:t>基本公卫资金项目对社会有着深远的积极影响，是保障居民健康，促进社会和谐发展的重要举措，推动健康观念转变，增强社会稳定</w:t>
      </w:r>
      <w:r>
        <w:rPr>
          <w:rFonts w:hint="default" w:ascii="Times New Roman" w:hAnsi="Times New Roman" w:eastAsia="仿宋_GB2312" w:cs="Times New Roman"/>
          <w:b w:val="0"/>
          <w:bCs w:val="0"/>
          <w:highlight w:val="none"/>
        </w:rPr>
        <w:t>。</w:t>
      </w:r>
    </w:p>
    <w:p w14:paraId="4814F1FE">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14:paraId="059AA8ED">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14:paraId="1188FBC1">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14:paraId="4299F1B1">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14:paraId="0A7104F4">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14:paraId="4D8AA6B3">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14:paraId="1DA95027">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14:paraId="5C04BC09">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14:paraId="1CE3A72F">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14:paraId="10564A03">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14:paraId="0A0AA4FB">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6404F9CA">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14:paraId="6AC06290">
      <w:pPr>
        <w:spacing w:line="560" w:lineRule="exact"/>
        <w:ind w:firstLine="708" w:firstLineChars="200"/>
        <w:rPr>
          <w:rFonts w:hint="default" w:ascii="Times New Roman" w:hAnsi="Times New Roman" w:eastAsia="仿宋_GB2312" w:cs="Times New Roman"/>
          <w:color w:val="FF0000"/>
          <w:spacing w:val="17"/>
          <w:sz w:val="32"/>
          <w:szCs w:val="32"/>
          <w:lang w:eastAsia="zh-CN"/>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确定各个指标相对于项目总体绩效的权重分值。在绩效评价指标体系中，项目决策权重为20分，项目过程权重为20分，项目产出权重为40分，项目效益权重为20分。</w:t>
      </w:r>
    </w:p>
    <w:p w14:paraId="68605240">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14:paraId="189C7CC0">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14:paraId="0E68D7B0">
      <w:pPr>
        <w:pStyle w:val="11"/>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14:paraId="34223699">
      <w:pPr>
        <w:pStyle w:val="11"/>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14:paraId="0FDD52D4">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14:paraId="3649F6B8">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55E22745">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0B087B58">
      <w:pPr>
        <w:spacing w:line="560" w:lineRule="exact"/>
        <w:ind w:firstLine="708" w:firstLineChars="200"/>
        <w:rPr>
          <w:rFonts w:hint="default" w:ascii="Times New Roman" w:hAnsi="Times New Roman" w:eastAsia="仿宋_GB2312" w:cs="Times New Roman"/>
          <w:color w:val="000000"/>
          <w:spacing w:val="17"/>
          <w:sz w:val="32"/>
          <w:szCs w:val="32"/>
          <w:highlight w:val="none"/>
          <w:lang w:val="en-US" w:eastAsia="zh-CN"/>
        </w:rPr>
      </w:pPr>
      <w:r>
        <w:rPr>
          <w:rFonts w:hint="default" w:ascii="Times New Roman" w:hAnsi="Times New Roman" w:eastAsia="仿宋_GB2312" w:cs="Times New Roman"/>
          <w:color w:val="000000"/>
          <w:spacing w:val="17"/>
          <w:sz w:val="32"/>
          <w:szCs w:val="32"/>
          <w:highlight w:val="none"/>
        </w:rPr>
        <w:t>（</w:t>
      </w:r>
      <w:r>
        <w:rPr>
          <w:rFonts w:hint="eastAsia" w:eastAsia="仿宋_GB2312" w:cs="Times New Roman"/>
          <w:color w:val="000000"/>
          <w:spacing w:val="17"/>
          <w:sz w:val="32"/>
          <w:szCs w:val="32"/>
          <w:highlight w:val="none"/>
          <w:lang w:val="en-US" w:eastAsia="zh-CN"/>
        </w:rPr>
        <w:t>一</w:t>
      </w:r>
      <w:r>
        <w:rPr>
          <w:rFonts w:hint="default" w:ascii="Times New Roman" w:hAnsi="Times New Roman" w:eastAsia="仿宋_GB2312" w:cs="Times New Roman"/>
          <w:color w:val="000000"/>
          <w:spacing w:val="17"/>
          <w:sz w:val="32"/>
          <w:szCs w:val="32"/>
          <w:highlight w:val="none"/>
        </w:rPr>
        <w:t>）因素分析法。是指综合分析影响绩效目标实现、实施效果的内外部因素的方法。</w:t>
      </w:r>
      <w:r>
        <w:rPr>
          <w:rFonts w:hint="eastAsia" w:eastAsia="仿宋_GB2312" w:cs="Times New Roman"/>
          <w:color w:val="000000"/>
          <w:spacing w:val="17"/>
          <w:sz w:val="32"/>
          <w:szCs w:val="32"/>
          <w:highlight w:val="none"/>
          <w:lang w:val="en-US" w:eastAsia="zh-CN"/>
        </w:rPr>
        <w:t>选择因素分析法因其全面性、灵活性以及能够提供定量依据的特点。</w:t>
      </w:r>
    </w:p>
    <w:p w14:paraId="72CF4219">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评价标准</w:t>
      </w:r>
    </w:p>
    <w:p w14:paraId="67C76A26">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绩效评价标准通常包括计划标准、行业标准、历史标准等，用于对绩效指标完成情况进行比较、分析、评价。本次评价主要采用了计划标准。</w:t>
      </w:r>
    </w:p>
    <w:p w14:paraId="77181898">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1</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计划标准。指以预先制定的目标、计划、预算、定额等作为评价标准。</w:t>
      </w:r>
    </w:p>
    <w:p w14:paraId="01A1B598">
      <w:pPr>
        <w:pStyle w:val="11"/>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17E2015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14:paraId="64D0D96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3FD86FA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14:paraId="221A94E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14:paraId="39FC4BD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14:paraId="2904C70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4DF4560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14:paraId="1D40725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07A3659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14:paraId="53B7A73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611159E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14:paraId="097A9C6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581F5DC0">
      <w:pPr>
        <w:numPr>
          <w:ilvl w:val="0"/>
          <w:numId w:val="3"/>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680B997F">
      <w:pPr>
        <w:pStyle w:val="11"/>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14:paraId="21D899DE">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eastAsia" w:ascii="Times New Roman" w:hAnsi="Times New Roman" w:eastAsia="仿宋_GB2312" w:cs="Times New Roman"/>
          <w:sz w:val="32"/>
          <w:szCs w:val="32"/>
          <w:highlight w:val="none"/>
          <w:lang w:val="en-US" w:eastAsia="zh-CN"/>
        </w:rPr>
        <w:t>2024年单位资金收入（事业收入）</w:t>
      </w:r>
      <w:r>
        <w:rPr>
          <w:rFonts w:hint="default" w:ascii="Times New Roman" w:hAnsi="Times New Roman" w:eastAsia="仿宋_GB2312" w:cs="Times New Roman"/>
          <w:sz w:val="32"/>
          <w:szCs w:val="32"/>
          <w:highlight w:val="none"/>
          <w:lang w:val="en-US" w:eastAsia="zh-CN"/>
        </w:rPr>
        <w:t>项目</w:t>
      </w:r>
      <w:r>
        <w:rPr>
          <w:rFonts w:hint="eastAsia" w:ascii="Times New Roman" w:hAnsi="Times New Roman" w:eastAsia="仿宋_GB2312" w:cs="Times New Roman"/>
          <w:sz w:val="32"/>
          <w:szCs w:val="32"/>
          <w:highlight w:val="none"/>
          <w:lang w:val="en-US" w:eastAsia="zh-CN"/>
        </w:rPr>
        <w:t>对</w:t>
      </w:r>
      <w:r>
        <w:rPr>
          <w:rFonts w:hint="eastAsia" w:ascii="Times New Roman" w:hAnsi="Times New Roman" w:eastAsia="仿宋_GB2312" w:cs="Times New Roman"/>
          <w:sz w:val="32"/>
          <w:szCs w:val="32"/>
          <w:highlight w:val="none"/>
        </w:rPr>
        <w:t>提高编外人员工作积极性：有效提高；</w:t>
      </w:r>
      <w:r>
        <w:rPr>
          <w:rFonts w:hint="default" w:ascii="Times New Roman" w:hAnsi="Times New Roman" w:eastAsia="仿宋_GB2312" w:cs="Times New Roman"/>
          <w:sz w:val="32"/>
          <w:szCs w:val="32"/>
          <w:highlight w:val="none"/>
        </w:rPr>
        <w:t>等方面表现出色，达到了预期的标准与要求。</w:t>
      </w:r>
      <w:r>
        <w:rPr>
          <w:rFonts w:hint="eastAsia" w:ascii="Times New Roman" w:hAnsi="Times New Roman" w:eastAsia="仿宋_GB2312" w:cs="Times New Roman"/>
          <w:sz w:val="32"/>
          <w:szCs w:val="32"/>
          <w:highlight w:val="none"/>
          <w:lang w:val="en-US" w:eastAsia="zh-CN"/>
        </w:rPr>
        <w:t>同时，项目也在</w:t>
      </w:r>
      <w:r>
        <w:rPr>
          <w:rFonts w:hint="eastAsia" w:ascii="Times New Roman" w:hAnsi="Times New Roman" w:eastAsia="仿宋_GB2312" w:cs="Times New Roman"/>
          <w:sz w:val="32"/>
          <w:szCs w:val="32"/>
          <w:highlight w:val="none"/>
        </w:rPr>
        <w:t>高职工日常工作效率和质量</w:t>
      </w:r>
      <w:r>
        <w:rPr>
          <w:rFonts w:hint="default" w:ascii="Times New Roman" w:hAnsi="Times New Roman" w:eastAsia="仿宋_GB2312" w:cs="Times New Roman"/>
          <w:sz w:val="32"/>
          <w:szCs w:val="32"/>
          <w:highlight w:val="none"/>
        </w:rPr>
        <w:t>取得了显著的成效，如</w:t>
      </w:r>
      <w:r>
        <w:rPr>
          <w:rFonts w:hint="eastAsia" w:ascii="Times New Roman" w:hAnsi="Times New Roman" w:eastAsia="仿宋_GB2312" w:cs="Times New Roman"/>
          <w:sz w:val="32"/>
          <w:szCs w:val="32"/>
          <w:highlight w:val="none"/>
        </w:rPr>
        <w:t>单位职工满意度：</w:t>
      </w:r>
      <w:r>
        <w:rPr>
          <w:rFonts w:hint="eastAsia" w:ascii="Times New Roman" w:hAnsi="Times New Roman" w:eastAsia="仿宋_GB2312" w:cs="Times New Roman"/>
          <w:sz w:val="32"/>
          <w:szCs w:val="32"/>
          <w:highlight w:val="none"/>
          <w:lang w:eastAsia="zh-CN"/>
        </w:rPr>
        <w:t>满意度达到</w:t>
      </w:r>
      <w:r>
        <w:rPr>
          <w:rFonts w:hint="eastAsia" w:ascii="Times New Roman" w:hAnsi="Times New Roman" w:eastAsia="仿宋_GB2312" w:cs="Times New Roman"/>
          <w:sz w:val="32"/>
          <w:szCs w:val="32"/>
          <w:highlight w:val="none"/>
          <w:lang w:val="en-US" w:eastAsia="zh-CN"/>
        </w:rPr>
        <w:t>92%</w:t>
      </w:r>
      <w:r>
        <w:rPr>
          <w:rFonts w:hint="default" w:ascii="Times New Roman" w:hAnsi="Times New Roman" w:eastAsia="仿宋_GB2312" w:cs="Times New Roman"/>
          <w:sz w:val="32"/>
          <w:szCs w:val="32"/>
          <w:highlight w:val="none"/>
        </w:rPr>
        <w:t>。</w:t>
      </w:r>
    </w:p>
    <w:p w14:paraId="240B16EB">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320" w:firstLineChars="1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ascii="Times New Roman" w:hAnsi="Times New Roman" w:eastAsia="仿宋_GB2312" w:cs="Times New Roman"/>
          <w:sz w:val="32"/>
          <w:szCs w:val="32"/>
          <w:highlight w:val="none"/>
          <w:lang w:val="en-US" w:eastAsia="zh-CN"/>
        </w:rPr>
        <w:t>特克斯县</w:t>
      </w:r>
      <w:r>
        <w:rPr>
          <w:rFonts w:hint="eastAsia" w:eastAsia="仿宋_GB2312" w:cs="Times New Roman"/>
          <w:sz w:val="32"/>
          <w:szCs w:val="32"/>
          <w:highlight w:val="none"/>
          <w:lang w:val="en-US" w:eastAsia="zh-CN"/>
        </w:rPr>
        <w:t>阔克苏乡卫生院</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14:paraId="33CE95F6">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rPr>
        <w:t>效益等方面产生了积极的影响。具体而言，提高编外人员工作积极性</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提高职工日常工作效率和质量，为项目的利益相关者带来了实实在在的利益。</w:t>
      </w:r>
    </w:p>
    <w:p w14:paraId="455ABD83">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综上所述，</w:t>
      </w:r>
      <w:r>
        <w:rPr>
          <w:rFonts w:hint="eastAsia" w:ascii="Times New Roman" w:hAnsi="Times New Roman" w:eastAsia="仿宋_GB2312" w:cs="Times New Roman"/>
          <w:sz w:val="32"/>
          <w:szCs w:val="32"/>
          <w:highlight w:val="none"/>
        </w:rPr>
        <w:t>2024年单位资金收入（事业收入）</w:t>
      </w:r>
      <w:r>
        <w:rPr>
          <w:rFonts w:hint="default" w:ascii="Times New Roman" w:hAnsi="Times New Roman" w:eastAsia="仿宋_GB2312" w:cs="Times New Roman"/>
          <w:sz w:val="32"/>
          <w:szCs w:val="32"/>
          <w:highlight w:val="none"/>
        </w:rPr>
        <w:t>在绩效评价中表现出色，达到了项目的预期目标，并在多个方面取得了显著的成效。</w:t>
      </w:r>
    </w:p>
    <w:p w14:paraId="1737730F">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二</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评价结论</w:t>
      </w:r>
    </w:p>
    <w:p w14:paraId="28CF0956">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总得分为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 xml:space="preserve">分，属于“优”。其中，项目决策类指标权重为20分，得分为 </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14:paraId="081C0847">
      <w:pPr>
        <w:pStyle w:val="11"/>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14:paraId="4D893F08">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0AF54FB9">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76C284F9">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414466CC">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14:paraId="69555E94">
        <w:tblPrEx>
          <w:tblCellMar>
            <w:top w:w="0" w:type="dxa"/>
            <w:left w:w="108" w:type="dxa"/>
            <w:bottom w:w="0" w:type="dxa"/>
            <w:right w:w="108" w:type="dxa"/>
          </w:tblCellMar>
        </w:tblPrEx>
        <w:trPr>
          <w:trHeight w:val="325"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011F877">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14:paraId="489F5431">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35E1BE1A">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32883497">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74B9B17">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14:paraId="4E6CB93A">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2A0CC499">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2B5CF8B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1134C32">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14:paraId="63606B97">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676ACEE7">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14:paraId="5966A527">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1654C90">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14:paraId="1DD32536">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6C36D649">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200ACBA7">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7334BD5">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14:paraId="305BFD38">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6A93682E">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100</w:t>
            </w:r>
          </w:p>
        </w:tc>
      </w:tr>
    </w:tbl>
    <w:p w14:paraId="65A5251A">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4BA5823D">
      <w:pPr>
        <w:pStyle w:val="11"/>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6BEBB26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0F106F1A">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21B9306A">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731C7D71">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7617F34E">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1E40C741">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62E1AF91">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21C46F6C">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3E376603">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31F2D592">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27642893">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6F389F2E">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0B2EC6A8">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161BF91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00A3B11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7127861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14:paraId="3EB896B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2F5E4FD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68EEC64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6AC0D44F">
      <w:pPr>
        <w:pStyle w:val="11"/>
        <w:numPr>
          <w:ilvl w:val="0"/>
          <w:numId w:val="4"/>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14:paraId="417701B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w:t>
      </w:r>
      <w:r>
        <w:rPr>
          <w:rFonts w:hint="default" w:ascii="Times New Roman" w:hAnsi="Times New Roman" w:eastAsia="仿宋_GB2312" w:cs="Times New Roman"/>
          <w:sz w:val="32"/>
          <w:szCs w:val="32"/>
          <w:highlight w:val="none"/>
          <w:lang w:val="en-US" w:eastAsia="zh-CN"/>
        </w:rPr>
        <w:t>5个</w:t>
      </w:r>
      <w:r>
        <w:rPr>
          <w:rFonts w:hint="default" w:ascii="Times New Roman" w:hAnsi="Times New Roman" w:eastAsia="仿宋_GB2312" w:cs="Times New Roman"/>
          <w:sz w:val="32"/>
          <w:szCs w:val="32"/>
          <w:lang w:val="en-US" w:eastAsia="zh-CN"/>
        </w:rPr>
        <w:t>三级指标构成，权重分值为20分，</w:t>
      </w:r>
      <w:r>
        <w:rPr>
          <w:rFonts w:hint="default" w:ascii="Times New Roman" w:hAnsi="Times New Roman" w:eastAsia="仿宋_GB2312" w:cs="Times New Roman"/>
          <w:sz w:val="32"/>
          <w:szCs w:val="32"/>
          <w:highlight w:val="none"/>
          <w:lang w:val="en-US" w:eastAsia="zh-CN"/>
        </w:rPr>
        <w:t>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0933B85C">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14:paraId="603A965C">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14:paraId="744A8683">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w:t>
      </w:r>
      <w:r>
        <w:rPr>
          <w:rFonts w:hint="default" w:ascii="Times New Roman" w:hAnsi="Times New Roman" w:eastAsia="仿宋_GB2312" w:cs="Times New Roman"/>
          <w:sz w:val="32"/>
          <w:szCs w:val="32"/>
          <w:highlight w:val="none"/>
          <w:lang w:val="en-US" w:eastAsia="zh-CN"/>
        </w:rPr>
        <w:t>总投资</w:t>
      </w:r>
      <w:r>
        <w:rPr>
          <w:rFonts w:hint="eastAsia" w:eastAsia="仿宋_GB2312" w:cs="Times New Roman"/>
          <w:sz w:val="32"/>
          <w:szCs w:val="32"/>
          <w:highlight w:val="none"/>
          <w:lang w:val="en-US" w:eastAsia="zh-CN"/>
        </w:rPr>
        <w:t>200.5</w:t>
      </w:r>
      <w:r>
        <w:rPr>
          <w:rFonts w:hint="default" w:ascii="Times New Roman" w:hAnsi="Times New Roman" w:eastAsia="仿宋_GB2312" w:cs="Times New Roman"/>
          <w:sz w:val="32"/>
          <w:szCs w:val="32"/>
          <w:highlight w:val="none"/>
          <w:lang w:val="en-US" w:eastAsia="zh-CN"/>
        </w:rPr>
        <w:t>万元，</w:t>
      </w:r>
      <w:r>
        <w:rPr>
          <w:rFonts w:hint="eastAsia" w:eastAsia="仿宋_GB2312" w:cs="Times New Roman"/>
          <w:sz w:val="32"/>
          <w:szCs w:val="32"/>
          <w:highlight w:val="none"/>
          <w:lang w:val="en-US" w:eastAsia="zh-CN"/>
        </w:rPr>
        <w:t>其他</w:t>
      </w:r>
      <w:r>
        <w:rPr>
          <w:rFonts w:hint="default" w:ascii="Times New Roman" w:hAnsi="Times New Roman" w:eastAsia="仿宋_GB2312" w:cs="Times New Roman"/>
          <w:sz w:val="32"/>
          <w:szCs w:val="32"/>
          <w:highlight w:val="none"/>
          <w:lang w:val="en-US" w:eastAsia="zh-CN"/>
        </w:rPr>
        <w:t>资金及时</w:t>
      </w:r>
      <w:r>
        <w:rPr>
          <w:rFonts w:hint="eastAsia" w:eastAsia="仿宋_GB2312" w:cs="Times New Roman"/>
          <w:sz w:val="32"/>
          <w:szCs w:val="32"/>
          <w:highlight w:val="none"/>
          <w:lang w:val="en-US" w:eastAsia="zh-CN"/>
        </w:rPr>
        <w:t>拨付</w:t>
      </w:r>
      <w:r>
        <w:rPr>
          <w:rFonts w:hint="default" w:ascii="Times New Roman" w:hAnsi="Times New Roman" w:eastAsia="仿宋_GB2312" w:cs="Times New Roman"/>
          <w:sz w:val="32"/>
          <w:szCs w:val="32"/>
          <w:highlight w:val="none"/>
          <w:lang w:val="en-US" w:eastAsia="zh-CN"/>
        </w:rPr>
        <w:t>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r>
        <w:rPr>
          <w:rFonts w:hint="default" w:ascii="Times New Roman" w:hAnsi="Times New Roman" w:eastAsia="仿宋_GB2312" w:cs="Times New Roman"/>
          <w:sz w:val="32"/>
          <w:szCs w:val="32"/>
          <w:lang w:val="en-US" w:eastAsia="zh-CN"/>
        </w:rPr>
        <w:t>。</w:t>
      </w:r>
    </w:p>
    <w:p w14:paraId="60A18435">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14:paraId="29DD0F54">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default" w:ascii="Times New Roman" w:hAnsi="Times New Roman" w:eastAsia="仿宋_GB2312" w:cs="Times New Roman"/>
          <w:sz w:val="32"/>
          <w:szCs w:val="32"/>
          <w:highlight w:val="none"/>
          <w:lang w:val="en-US" w:eastAsia="zh-CN"/>
        </w:rPr>
        <w:t>预算资金支出</w:t>
      </w:r>
      <w:r>
        <w:rPr>
          <w:rFonts w:hint="eastAsia" w:eastAsia="仿宋_GB2312" w:cs="Times New Roman"/>
          <w:sz w:val="32"/>
          <w:szCs w:val="32"/>
          <w:highlight w:val="none"/>
          <w:lang w:val="en-US" w:eastAsia="zh-CN"/>
        </w:rPr>
        <w:t>200.5</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lang w:val="en-US" w:eastAsia="zh-CN"/>
        </w:rPr>
        <w:t>。</w:t>
      </w:r>
    </w:p>
    <w:p w14:paraId="41B9617C">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0369AC2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14:paraId="2893A5D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59A94C0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4D4F92D9">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14:paraId="0A6A574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14:paraId="0826D12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3186BB3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14:paraId="191E322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3A13F77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76C9AB49">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4146618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14:paraId="22909F0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4921AB2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14:paraId="4E4BE06D">
      <w:pPr>
        <w:pStyle w:val="12"/>
        <w:numPr>
          <w:ilvl w:val="0"/>
          <w:numId w:val="4"/>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14:paraId="218319A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项目产出类指标包括产出数量、产出质量、产出时效、产出成本四方面的内容，由</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%。具体产出指标完成情况如下：</w:t>
      </w:r>
    </w:p>
    <w:p w14:paraId="40464C5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4C694D1F">
      <w:pPr>
        <w:shd w:val="clear" w:color="auto" w:fill="auto"/>
        <w:spacing w:line="600" w:lineRule="exact"/>
        <w:ind w:firstLine="640" w:firstLineChars="200"/>
        <w:outlineLvl w:val="0"/>
        <w:rPr>
          <w:rFonts w:hint="eastAsia" w:ascii="Times New Roman" w:hAnsi="Times New Roman" w:eastAsia="仿宋_GB2312" w:cs="Times New Roman"/>
          <w:highlight w:val="none"/>
          <w:lang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保障编外人员人数</w:t>
      </w:r>
      <w:r>
        <w:rPr>
          <w:rFonts w:hint="default" w:ascii="Times New Roman" w:hAnsi="Times New Roman" w:eastAsia="仿宋_GB2312" w:cs="Times New Roman"/>
          <w:sz w:val="32"/>
          <w:szCs w:val="32"/>
          <w:highlight w:val="none"/>
        </w:rPr>
        <w:t>，指标值： &gt;=</w:t>
      </w:r>
      <w:r>
        <w:rPr>
          <w:rFonts w:hint="eastAsia" w:eastAsia="仿宋_GB2312" w:cs="Times New Roman"/>
          <w:sz w:val="32"/>
          <w:szCs w:val="32"/>
          <w:highlight w:val="none"/>
          <w:lang w:val="en-US" w:eastAsia="zh-CN"/>
        </w:rPr>
        <w:t>23</w:t>
      </w:r>
      <w:r>
        <w:rPr>
          <w:rFonts w:hint="default" w:ascii="Times New Roman" w:hAnsi="Times New Roman" w:eastAsia="仿宋_GB2312" w:cs="Times New Roman"/>
          <w:sz w:val="32"/>
          <w:szCs w:val="32"/>
          <w:highlight w:val="none"/>
        </w:rPr>
        <w:t>人，实际完成值：</w:t>
      </w:r>
      <w:r>
        <w:rPr>
          <w:rFonts w:hint="eastAsia" w:eastAsia="仿宋_GB2312" w:cs="Times New Roman"/>
          <w:sz w:val="32"/>
          <w:szCs w:val="32"/>
          <w:highlight w:val="none"/>
          <w:lang w:val="en-US" w:eastAsia="zh-CN"/>
        </w:rPr>
        <w:t>23</w:t>
      </w:r>
      <w:r>
        <w:rPr>
          <w:rFonts w:hint="default" w:ascii="Times New Roman" w:hAnsi="Times New Roman" w:eastAsia="仿宋_GB2312" w:cs="Times New Roman"/>
          <w:sz w:val="32"/>
          <w:szCs w:val="32"/>
          <w:highlight w:val="none"/>
        </w:rPr>
        <w:t xml:space="preserve">人，指标完成率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达到了项目的预期目标</w:t>
      </w:r>
      <w:r>
        <w:rPr>
          <w:rFonts w:hint="eastAsia" w:eastAsia="仿宋_GB2312" w:cs="Times New Roman"/>
          <w:sz w:val="32"/>
          <w:szCs w:val="32"/>
          <w:highlight w:val="none"/>
          <w:lang w:eastAsia="zh-CN"/>
        </w:rPr>
        <w:t>。</w:t>
      </w:r>
    </w:p>
    <w:p w14:paraId="0316871F">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日常工作运转率</w:t>
      </w:r>
      <w:r>
        <w:rPr>
          <w:rFonts w:hint="default" w:ascii="Times New Roman" w:hAnsi="Times New Roman" w:eastAsia="仿宋_GB2312" w:cs="Times New Roman"/>
          <w:sz w:val="32"/>
          <w:szCs w:val="32"/>
          <w:highlight w:val="none"/>
        </w:rPr>
        <w:t xml:space="preserve">  ，指标值：=100%实际完成值：100%，指标完成率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达到了项目的预期目标</w:t>
      </w:r>
      <w:r>
        <w:rPr>
          <w:rFonts w:hint="eastAsia" w:eastAsia="仿宋_GB2312" w:cs="Times New Roman"/>
          <w:sz w:val="32"/>
          <w:szCs w:val="32"/>
          <w:highlight w:val="none"/>
          <w:lang w:eastAsia="zh-CN"/>
        </w:rPr>
        <w:t>。</w:t>
      </w:r>
    </w:p>
    <w:p w14:paraId="51A0A2CD">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：编外人员工资发放及时率</w:t>
      </w:r>
      <w:r>
        <w:rPr>
          <w:rFonts w:hint="eastAsia" w:eastAsia="仿宋_GB2312" w:cs="Times New Roman"/>
          <w:sz w:val="32"/>
          <w:szCs w:val="32"/>
          <w:highlight w:val="none"/>
          <w:lang w:val="en-US" w:eastAsia="zh-CN"/>
        </w:rPr>
        <w:t xml:space="preserve"> </w:t>
      </w:r>
      <w:r>
        <w:rPr>
          <w:rFonts w:hint="default" w:ascii="Times New Roman" w:hAnsi="Times New Roman" w:eastAsia="仿宋_GB2312" w:cs="Times New Roman"/>
          <w:sz w:val="32"/>
          <w:szCs w:val="32"/>
          <w:highlight w:val="none"/>
        </w:rPr>
        <w:t>，指标值：=100%，实际完成值：=100%</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达到了项目的预期目标</w:t>
      </w:r>
      <w:r>
        <w:rPr>
          <w:rFonts w:hint="eastAsia" w:eastAsia="仿宋_GB2312" w:cs="Times New Roman"/>
          <w:sz w:val="32"/>
          <w:szCs w:val="32"/>
          <w:highlight w:val="none"/>
          <w:lang w:eastAsia="zh-CN"/>
        </w:rPr>
        <w:t>。</w:t>
      </w:r>
    </w:p>
    <w:p w14:paraId="0D79DA6A">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eastAsia" w:ascii="Times New Roman" w:hAnsi="Times New Roman" w:eastAsia="仿宋_GB2312" w:cs="Times New Roman"/>
          <w:sz w:val="32"/>
          <w:szCs w:val="32"/>
          <w:highlight w:val="none"/>
          <w:lang w:val="en-US" w:eastAsia="zh-CN"/>
        </w:rPr>
        <w:t>④经济成本指标：</w:t>
      </w: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1：编外人员工资发放支出标</w:t>
      </w:r>
      <w:r>
        <w:rPr>
          <w:rFonts w:hint="default" w:ascii="Times New Roman" w:hAnsi="Times New Roman" w:eastAsia="仿宋_GB2312" w:cs="Times New Roman"/>
          <w:sz w:val="32"/>
          <w:szCs w:val="32"/>
          <w:highlight w:val="none"/>
        </w:rPr>
        <w:t>指标值：&lt;=</w:t>
      </w:r>
      <w:r>
        <w:rPr>
          <w:rFonts w:hint="eastAsia" w:eastAsia="仿宋_GB2312" w:cs="Times New Roman"/>
          <w:sz w:val="32"/>
          <w:szCs w:val="32"/>
          <w:highlight w:val="none"/>
          <w:lang w:val="en-US" w:eastAsia="zh-CN"/>
        </w:rPr>
        <w:t>120</w:t>
      </w:r>
      <w:r>
        <w:rPr>
          <w:rFonts w:hint="default" w:ascii="Times New Roman" w:hAnsi="Times New Roman" w:eastAsia="仿宋_GB2312" w:cs="Times New Roman"/>
          <w:sz w:val="32"/>
          <w:szCs w:val="32"/>
          <w:highlight w:val="none"/>
        </w:rPr>
        <w:t>万元/年</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120</w:t>
      </w:r>
      <w:r>
        <w:rPr>
          <w:rFonts w:hint="default" w:ascii="Times New Roman" w:hAnsi="Times New Roman" w:eastAsia="仿宋_GB2312" w:cs="Times New Roman"/>
          <w:sz w:val="32"/>
          <w:szCs w:val="32"/>
          <w:highlight w:val="none"/>
        </w:rPr>
        <w:t xml:space="preserve">万元/年，指标完成率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7DBECBD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2：日常办公运转经费，</w:t>
      </w:r>
      <w:r>
        <w:rPr>
          <w:rFonts w:hint="default" w:ascii="Times New Roman" w:hAnsi="Times New Roman" w:eastAsia="仿宋_GB2312" w:cs="Times New Roman"/>
          <w:sz w:val="32"/>
          <w:szCs w:val="32"/>
          <w:highlight w:val="none"/>
        </w:rPr>
        <w:t>指标值：&lt;=</w:t>
      </w:r>
      <w:r>
        <w:rPr>
          <w:rFonts w:hint="eastAsia" w:eastAsia="仿宋_GB2312" w:cs="Times New Roman"/>
          <w:sz w:val="32"/>
          <w:szCs w:val="32"/>
          <w:highlight w:val="none"/>
          <w:lang w:val="en-US" w:eastAsia="zh-CN"/>
        </w:rPr>
        <w:t>80.5</w:t>
      </w:r>
      <w:r>
        <w:rPr>
          <w:rFonts w:hint="default" w:ascii="Times New Roman" w:hAnsi="Times New Roman" w:eastAsia="仿宋_GB2312" w:cs="Times New Roman"/>
          <w:sz w:val="32"/>
          <w:szCs w:val="32"/>
          <w:highlight w:val="none"/>
        </w:rPr>
        <w:t>万元/年</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80.5</w:t>
      </w:r>
      <w:r>
        <w:rPr>
          <w:rFonts w:hint="default" w:ascii="Times New Roman" w:hAnsi="Times New Roman" w:eastAsia="仿宋_GB2312" w:cs="Times New Roman"/>
          <w:sz w:val="32"/>
          <w:szCs w:val="32"/>
          <w:highlight w:val="none"/>
        </w:rPr>
        <w:t xml:space="preserve">万元/年，指标完成率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1055708E">
      <w:pPr>
        <w:pStyle w:val="12"/>
        <w:numPr>
          <w:ilvl w:val="0"/>
          <w:numId w:val="4"/>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14:paraId="0BCDD6E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项目效益类指标包括项目实施效益和满意度两方面的内容，由</w:t>
      </w:r>
      <w:r>
        <w:rPr>
          <w:rFonts w:hint="eastAsia" w:eastAsia="仿宋_GB2312" w:cs="Times New Roman"/>
          <w:sz w:val="32"/>
          <w:szCs w:val="32"/>
          <w:lang w:val="en-US" w:eastAsia="zh-CN"/>
        </w:rPr>
        <w:t>3</w:t>
      </w:r>
      <w:r>
        <w:rPr>
          <w:rFonts w:hint="default" w:ascii="Times New Roman" w:hAnsi="Times New Roman" w:eastAsia="仿宋_GB2312" w:cs="Times New Roman"/>
          <w:sz w:val="32"/>
          <w:szCs w:val="32"/>
          <w:highlight w:val="none"/>
          <w:lang w:val="en-US" w:eastAsia="zh-CN"/>
        </w:rPr>
        <w:t>个三级指标构成，权重分为20分，实际得分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%。具体效益指标及满意度指标完成情况如下：</w:t>
      </w:r>
    </w:p>
    <w:p w14:paraId="77DDA013">
      <w:pPr>
        <w:numPr>
          <w:ilvl w:val="0"/>
          <w:numId w:val="5"/>
        </w:num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实施效益</w:t>
      </w:r>
    </w:p>
    <w:p w14:paraId="133D39FD">
      <w:pPr>
        <w:shd w:val="clear" w:color="auto" w:fill="auto"/>
        <w:spacing w:line="600" w:lineRule="exact"/>
        <w:ind w:firstLine="640" w:firstLineChars="200"/>
        <w:outlineLvl w:val="0"/>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①社会效益指标：提高编外人员工作积极性，指标值：有效提高，实际完成值：有效提高，指标完成率</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%，偏差原因：</w:t>
      </w:r>
      <w:r>
        <w:rPr>
          <w:rFonts w:hint="eastAsia" w:ascii="Times New Roman" w:hAnsi="Times New Roman" w:eastAsia="仿宋_GB2312" w:cs="Times New Roman"/>
          <w:sz w:val="32"/>
          <w:szCs w:val="32"/>
          <w:lang w:val="en-US" w:eastAsia="zh-CN"/>
        </w:rPr>
        <w:t>无</w:t>
      </w:r>
    </w:p>
    <w:p w14:paraId="5AE7EE75">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②社会效益指标：提高职工日常工作效率和质量，指标值：有效提高，实际完成值：有效提高，指标完成率 </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 xml:space="preserve"> %，偏差原因：</w:t>
      </w:r>
      <w:r>
        <w:rPr>
          <w:rFonts w:hint="eastAsia" w:ascii="Times New Roman" w:hAnsi="Times New Roman" w:eastAsia="仿宋_GB2312" w:cs="Times New Roman"/>
          <w:sz w:val="32"/>
          <w:szCs w:val="32"/>
          <w:lang w:val="en-US" w:eastAsia="zh-CN"/>
        </w:rPr>
        <w:t>无</w:t>
      </w:r>
      <w:r>
        <w:rPr>
          <w:rFonts w:hint="default" w:ascii="Times New Roman" w:hAnsi="Times New Roman" w:eastAsia="仿宋_GB2312" w:cs="Times New Roman"/>
          <w:sz w:val="32"/>
          <w:szCs w:val="32"/>
          <w:lang w:val="en-US" w:eastAsia="zh-CN"/>
        </w:rPr>
        <w:t>。</w:t>
      </w:r>
    </w:p>
    <w:p w14:paraId="4FC19FD2">
      <w:pPr>
        <w:numPr>
          <w:ilvl w:val="0"/>
          <w:numId w:val="5"/>
        </w:numPr>
        <w:shd w:val="clear" w:color="auto" w:fill="auto"/>
        <w:spacing w:line="600" w:lineRule="exact"/>
        <w:ind w:left="0" w:leftChars="0"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满意度指标</w:t>
      </w:r>
    </w:p>
    <w:p w14:paraId="0B49EA4D">
      <w:pPr>
        <w:numPr>
          <w:ilvl w:val="0"/>
          <w:numId w:val="0"/>
        </w:numPr>
        <w:shd w:val="clear" w:color="auto" w:fill="auto"/>
        <w:spacing w:line="600" w:lineRule="exact"/>
        <w:ind w:left="420" w:leftChars="200"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单位职工满意度，指标值：&gt;=9</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%，实际完成值：9</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%，指标完成率</w:t>
      </w:r>
      <w:r>
        <w:rPr>
          <w:rFonts w:hint="eastAsia" w:ascii="Times New Roman" w:hAnsi="Times New Roman" w:eastAsia="仿宋_GB2312" w:cs="Times New Roman"/>
          <w:sz w:val="32"/>
          <w:szCs w:val="32"/>
          <w:lang w:val="en-US" w:eastAsia="zh-CN"/>
        </w:rPr>
        <w:t xml:space="preserve"> 100</w:t>
      </w:r>
      <w:r>
        <w:rPr>
          <w:rFonts w:hint="default" w:ascii="Times New Roman" w:hAnsi="Times New Roman" w:eastAsia="仿宋_GB2312" w:cs="Times New Roman"/>
          <w:sz w:val="32"/>
          <w:szCs w:val="32"/>
          <w:lang w:val="en-US" w:eastAsia="zh-CN"/>
        </w:rPr>
        <w:t>%，偏差原因：</w:t>
      </w:r>
      <w:r>
        <w:rPr>
          <w:rFonts w:hint="eastAsia" w:ascii="Times New Roman" w:hAnsi="Times New Roman" w:eastAsia="仿宋_GB2312" w:cs="Times New Roman"/>
          <w:sz w:val="32"/>
          <w:szCs w:val="32"/>
          <w:lang w:val="en-US" w:eastAsia="zh-CN"/>
        </w:rPr>
        <w:t>无</w:t>
      </w:r>
    </w:p>
    <w:p w14:paraId="2B02CE52">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p>
    <w:p w14:paraId="52F15EBF">
      <w:pPr>
        <w:spacing w:line="560" w:lineRule="exact"/>
        <w:ind w:firstLine="643" w:firstLineChars="200"/>
        <w:rPr>
          <w:rFonts w:hint="default" w:ascii="Times New Roman" w:hAnsi="Times New Roman" w:eastAsia="楷体_GB2312" w:cs="Times New Roman"/>
          <w:b/>
          <w:bCs/>
          <w:sz w:val="32"/>
          <w:szCs w:val="32"/>
          <w:lang w:val="en-U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rPr>
        <w:t>预算执行进度与绩效指标总体完成率偏差</w:t>
      </w:r>
    </w:p>
    <w:p w14:paraId="3EA2550E">
      <w:pPr>
        <w:shd w:val="clear" w:color="auto" w:fill="auto"/>
        <w:spacing w:line="600" w:lineRule="exact"/>
        <w:ind w:firstLine="640" w:firstLineChars="200"/>
        <w:outlineLvl w:val="0"/>
        <w:rPr>
          <w:rFonts w:hint="eastAsia" w:eastAsia="黑体" w:cs="Times New Roman"/>
          <w:sz w:val="32"/>
          <w:szCs w:val="32"/>
          <w:lang w:val="en-US" w:eastAsia="zh-CN"/>
        </w:rPr>
      </w:pPr>
      <w:r>
        <w:rPr>
          <w:rFonts w:hint="eastAsia" w:ascii="Times New Roman" w:hAnsi="Times New Roman" w:eastAsia="仿宋_GB2312" w:cs="Times New Roman"/>
          <w:sz w:val="32"/>
          <w:szCs w:val="32"/>
          <w:lang w:val="en-US" w:eastAsia="zh-CN"/>
        </w:rPr>
        <w:t>2024年单位自有资金收入</w:t>
      </w:r>
      <w:r>
        <w:rPr>
          <w:rFonts w:hint="default" w:ascii="Times New Roman" w:hAnsi="Times New Roman" w:eastAsia="仿宋_GB2312" w:cs="Times New Roman"/>
          <w:sz w:val="32"/>
          <w:szCs w:val="32"/>
          <w:lang w:val="en-US" w:eastAsia="zh-CN"/>
        </w:rPr>
        <w:t>项目年初预算</w:t>
      </w:r>
      <w:r>
        <w:rPr>
          <w:rFonts w:hint="eastAsia" w:eastAsia="仿宋_GB2312" w:cs="Times New Roman"/>
          <w:sz w:val="32"/>
          <w:szCs w:val="32"/>
          <w:lang w:val="en-US" w:eastAsia="zh-CN"/>
        </w:rPr>
        <w:t>200.5</w:t>
      </w:r>
      <w:r>
        <w:rPr>
          <w:rFonts w:hint="default" w:ascii="Times New Roman" w:hAnsi="Times New Roman" w:eastAsia="仿宋_GB2312" w:cs="Times New Roman"/>
          <w:sz w:val="32"/>
          <w:szCs w:val="32"/>
          <w:lang w:val="en-US" w:eastAsia="zh-CN"/>
        </w:rPr>
        <w:t>万元，全年预算</w:t>
      </w:r>
      <w:r>
        <w:rPr>
          <w:rFonts w:hint="eastAsia" w:eastAsia="仿宋_GB2312" w:cs="Times New Roman"/>
          <w:sz w:val="32"/>
          <w:szCs w:val="32"/>
          <w:lang w:val="en-US" w:eastAsia="zh-CN"/>
        </w:rPr>
        <w:t>200.5</w:t>
      </w:r>
      <w:r>
        <w:rPr>
          <w:rFonts w:hint="default" w:ascii="Times New Roman" w:hAnsi="Times New Roman" w:eastAsia="仿宋_GB2312" w:cs="Times New Roman"/>
          <w:sz w:val="32"/>
          <w:szCs w:val="32"/>
          <w:lang w:val="en-US" w:eastAsia="zh-CN"/>
        </w:rPr>
        <w:t>万元，实际支出</w:t>
      </w:r>
      <w:r>
        <w:rPr>
          <w:rFonts w:hint="eastAsia" w:eastAsia="仿宋_GB2312" w:cs="Times New Roman"/>
          <w:sz w:val="32"/>
          <w:szCs w:val="32"/>
          <w:lang w:val="en-US" w:eastAsia="zh-CN"/>
        </w:rPr>
        <w:t>200.5</w:t>
      </w:r>
      <w:r>
        <w:rPr>
          <w:rFonts w:hint="default" w:ascii="Times New Roman" w:hAnsi="Times New Roman" w:eastAsia="仿宋_GB2312" w:cs="Times New Roman"/>
          <w:sz w:val="32"/>
          <w:szCs w:val="32"/>
          <w:lang w:val="en-US" w:eastAsia="zh-CN"/>
        </w:rPr>
        <w:t>万元，预算执行率为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%，项目绩效指标总体完成率为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，无偏差。</w:t>
      </w:r>
    </w:p>
    <w:p w14:paraId="7036608F">
      <w:pPr>
        <w:spacing w:line="560" w:lineRule="exact"/>
        <w:ind w:firstLine="640" w:firstLineChars="200"/>
        <w:rPr>
          <w:rStyle w:val="20"/>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14:paraId="523F24E6">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0A665114">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586BF820">
      <w:pPr>
        <w:pStyle w:val="11"/>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05DE18D1">
      <w:pPr>
        <w:keepNext/>
        <w:keepLines/>
        <w:numPr>
          <w:ilvl w:val="0"/>
          <w:numId w:val="6"/>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14:paraId="3F9F793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558C52B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p>
    <w:p w14:paraId="0358F1D7">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14:paraId="3EBFB52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14:paraId="600EDB7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14:paraId="5C05DF8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253CE280">
      <w:pPr>
        <w:shd w:val="clear" w:color="auto" w:fill="auto"/>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14:paraId="5CE2F92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6342F444">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14:paraId="14FEFCDB">
      <w:pPr>
        <w:pStyle w:val="2"/>
        <w:spacing w:after="0" w:line="560" w:lineRule="exact"/>
        <w:ind w:left="0" w:leftChars="0"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本项目无其他需说明的问题。</w:t>
      </w:r>
    </w:p>
    <w:p w14:paraId="522A3320">
      <w:pPr>
        <w:rPr>
          <w:rFonts w:hint="default" w:ascii="Times New Roman" w:hAnsi="Times New Roman" w:cs="Times New Roman"/>
        </w:rPr>
      </w:pPr>
    </w:p>
    <w:sectPr>
      <w:footerReference r:id="rId3" w:type="default"/>
      <w:pgSz w:w="11906" w:h="16838"/>
      <w:pgMar w:top="1531" w:right="1984" w:bottom="1531" w:left="209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script"/>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B4AC19E-5FC3-47C3-A9F8-6ED3FA7AA67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embedRegular r:id="rId2" w:fontKey="{FC556022-F448-4F78-8B21-2B64B7BD94B0}"/>
  </w:font>
  <w:font w:name="华文中宋">
    <w:panose1 w:val="02010600040101010101"/>
    <w:charset w:val="86"/>
    <w:family w:val="auto"/>
    <w:pitch w:val="default"/>
    <w:sig w:usb0="00000287" w:usb1="080F0000" w:usb2="00000000" w:usb3="00000000" w:csb0="0004009F" w:csb1="DFD70000"/>
    <w:embedRegular r:id="rId3" w:fontKey="{20B96A69-B6DD-4C5B-A104-7498B3077578}"/>
  </w:font>
  <w:font w:name="方正小标宋简体">
    <w:panose1 w:val="02000000000000000000"/>
    <w:charset w:val="86"/>
    <w:family w:val="auto"/>
    <w:pitch w:val="default"/>
    <w:sig w:usb0="00000001" w:usb1="08000000" w:usb2="00000000" w:usb3="00000000" w:csb0="00040000" w:csb1="00000000"/>
    <w:embedRegular r:id="rId4" w:fontKey="{C9CEB1E1-2654-40E8-A68D-D1C0A903E217}"/>
  </w:font>
  <w:font w:name="楷体_GB2312">
    <w:altName w:val="楷体"/>
    <w:panose1 w:val="02010609030101010101"/>
    <w:charset w:val="86"/>
    <w:family w:val="auto"/>
    <w:pitch w:val="default"/>
    <w:sig w:usb0="00000000" w:usb1="00000000" w:usb2="00000000" w:usb3="00000000" w:csb0="00040000" w:csb1="00000000"/>
    <w:embedRegular r:id="rId5" w:fontKey="{55C6526C-6550-4ED5-8FA0-5EC35E0E8FB4}"/>
  </w:font>
  <w:font w:name="方正仿宋_GBK">
    <w:altName w:val="微软雅黑"/>
    <w:panose1 w:val="03000509000000000000"/>
    <w:charset w:val="86"/>
    <w:family w:val="auto"/>
    <w:pitch w:val="default"/>
    <w:sig w:usb0="00000000" w:usb1="00000000" w:usb2="00000000" w:usb3="00000000" w:csb0="00040000" w:csb1="00000000"/>
    <w:embedRegular r:id="rId6" w:fontKey="{67A291D1-EB93-46AB-AA61-29569CCF42E4}"/>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embedRegular r:id="rId7" w:fontKey="{B7D84424-3AAB-4287-A46D-3EDF04B4EF5B}"/>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26F2F20B">
        <w:pPr>
          <w:pStyle w:val="7"/>
          <w:jc w:val="center"/>
        </w:pPr>
        <w:r>
          <w:fldChar w:fldCharType="begin"/>
        </w:r>
        <w:r>
          <w:instrText xml:space="preserve">PAGE   \* MERGEFORMAT</w:instrText>
        </w:r>
        <w:r>
          <w:fldChar w:fldCharType="separate"/>
        </w:r>
        <w:r>
          <w:rPr>
            <w:lang w:val="zh-CN"/>
          </w:rPr>
          <w:t>13</w:t>
        </w:r>
        <w:r>
          <w:fldChar w:fldCharType="end"/>
        </w:r>
      </w:p>
    </w:sdtContent>
  </w:sdt>
  <w:p w14:paraId="3B2F8DFB">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1"/>
      <w:numFmt w:val="decimal"/>
      <w:lvlText w:val="%1."/>
      <w:lvlJc w:val="left"/>
      <w:pPr>
        <w:tabs>
          <w:tab w:val="left" w:pos="312"/>
        </w:tabs>
      </w:pPr>
    </w:lvl>
  </w:abstractNum>
  <w:abstractNum w:abstractNumId="1">
    <w:nsid w:val="BF205925"/>
    <w:multiLevelType w:val="singleLevel"/>
    <w:tmpl w:val="BF205925"/>
    <w:lvl w:ilvl="0" w:tentative="0">
      <w:start w:val="2"/>
      <w:numFmt w:val="chineseCounting"/>
      <w:suff w:val="nothing"/>
      <w:lvlText w:val="（%1）"/>
      <w:lvlJc w:val="left"/>
      <w:rPr>
        <w:rFonts w:hint="eastAsia"/>
      </w:rPr>
    </w:lvl>
  </w:abstractNum>
  <w:abstractNum w:abstractNumId="2">
    <w:nsid w:val="CF092B84"/>
    <w:multiLevelType w:val="singleLevel"/>
    <w:tmpl w:val="CF092B84"/>
    <w:lvl w:ilvl="0" w:tentative="0">
      <w:start w:val="3"/>
      <w:numFmt w:val="chineseCounting"/>
      <w:suff w:val="nothing"/>
      <w:lvlText w:val="（%1）"/>
      <w:lvlJc w:val="left"/>
      <w:rPr>
        <w:rFonts w:hint="eastAsia"/>
      </w:rPr>
    </w:lvl>
  </w:abstractNum>
  <w:abstractNum w:abstractNumId="3">
    <w:nsid w:val="0053208E"/>
    <w:multiLevelType w:val="singleLevel"/>
    <w:tmpl w:val="0053208E"/>
    <w:lvl w:ilvl="0" w:tentative="0">
      <w:start w:val="1"/>
      <w:numFmt w:val="decimal"/>
      <w:suff w:val="nothing"/>
      <w:lvlText w:val="（%1）"/>
      <w:lvlJc w:val="left"/>
    </w:lvl>
  </w:abstractNum>
  <w:abstractNum w:abstractNumId="4">
    <w:nsid w:val="03D62ECE"/>
    <w:multiLevelType w:val="singleLevel"/>
    <w:tmpl w:val="03D62ECE"/>
    <w:lvl w:ilvl="0" w:tentative="0">
      <w:start w:val="2"/>
      <w:numFmt w:val="chineseCounting"/>
      <w:suff w:val="nothing"/>
      <w:lvlText w:val="（%1）"/>
      <w:lvlJc w:val="left"/>
      <w:rPr>
        <w:rFonts w:hint="eastAsia"/>
      </w:rPr>
    </w:lvl>
  </w:abstractNum>
  <w:abstractNum w:abstractNumId="5">
    <w:nsid w:val="59ADCABA"/>
    <w:multiLevelType w:val="singleLevel"/>
    <w:tmpl w:val="59ADCABA"/>
    <w:lvl w:ilvl="0" w:tentative="0">
      <w:start w:val="3"/>
      <w:numFmt w:val="chineseCounting"/>
      <w:suff w:val="nothing"/>
      <w:lvlText w:val="%1、"/>
      <w:lvlJc w:val="left"/>
      <w:rPr>
        <w:rFonts w:hint="eastAsia"/>
      </w:rPr>
    </w:lvl>
  </w:abstractNum>
  <w:num w:numId="1">
    <w:abstractNumId w:val="3"/>
  </w:num>
  <w:num w:numId="2">
    <w:abstractNumId w:val="2"/>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doNotDisplayPageBoundaries w:val="1"/>
  <w:embedSystem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JkNDEzYjE1YTQ1ZGZhYmU4NjhhZjA4ZWM1YmExMTAifQ=="/>
  </w:docVars>
  <w:rsids>
    <w:rsidRoot w:val="00000000"/>
    <w:rsid w:val="28342BE4"/>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ind w:left="420" w:leftChars="200"/>
    </w:pPr>
    <w:rPr>
      <w:rFonts w:ascii="Calibri" w:hAnsi="Calibri"/>
    </w:rPr>
  </w:style>
  <w:style w:type="paragraph" w:styleId="5">
    <w:name w:val="Body Text"/>
    <w:basedOn w:val="1"/>
    <w:qFormat/>
    <w:uiPriority w:val="0"/>
    <w:pPr>
      <w:spacing w:after="120"/>
    </w:pPr>
  </w:style>
  <w:style w:type="paragraph" w:styleId="6">
    <w:name w:val="Balloon Text"/>
    <w:basedOn w:val="1"/>
    <w:link w:val="22"/>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3"/>
    <w:qFormat/>
    <w:uiPriority w:val="0"/>
    <w:pPr>
      <w:pBdr>
        <w:bottom w:val="single" w:color="auto" w:sz="6" w:space="1"/>
      </w:pBdr>
      <w:tabs>
        <w:tab w:val="center" w:pos="4153"/>
        <w:tab w:val="right" w:pos="8306"/>
      </w:tabs>
      <w:snapToGrid w:val="0"/>
      <w:jc w:val="center"/>
    </w:pPr>
    <w:rPr>
      <w:sz w:val="18"/>
      <w:szCs w:val="18"/>
    </w:rPr>
  </w:style>
  <w:style w:type="paragraph" w:styleId="9">
    <w:name w:val="HTML Preformatted"/>
    <w:basedOn w:val="1"/>
    <w:qFormat/>
    <w:uiPriority w:val="0"/>
    <w:pPr>
      <w:jc w:val="left"/>
    </w:pPr>
    <w:rPr>
      <w:rFonts w:ascii="宋体" w:hAnsi="宋体" w:cs="宋体"/>
      <w:kern w:val="0"/>
      <w:sz w:val="24"/>
      <w:szCs w:val="24"/>
    </w:rPr>
  </w:style>
  <w:style w:type="paragraph" w:styleId="10">
    <w:name w:val="Normal (Web)"/>
    <w:basedOn w:val="1"/>
    <w:qFormat/>
    <w:uiPriority w:val="0"/>
    <w:pPr>
      <w:spacing w:before="0" w:beforeAutospacing="1" w:after="0" w:afterAutospacing="1"/>
      <w:ind w:left="0" w:right="0"/>
      <w:jc w:val="left"/>
    </w:pPr>
    <w:rPr>
      <w:kern w:val="0"/>
      <w:sz w:val="24"/>
      <w:lang w:val="en-US" w:eastAsia="zh-CN"/>
    </w:rPr>
  </w:style>
  <w:style w:type="paragraph" w:styleId="11">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Body Text First Indent"/>
    <w:basedOn w:val="5"/>
    <w:qFormat/>
    <w:uiPriority w:val="0"/>
    <w:pPr>
      <w:spacing w:after="0"/>
      <w:ind w:firstLine="200" w:firstLineChars="200"/>
    </w:pPr>
  </w:style>
  <w:style w:type="table" w:styleId="14">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6">
    <w:name w:val="Strong"/>
    <w:basedOn w:val="15"/>
    <w:qFormat/>
    <w:uiPriority w:val="0"/>
    <w:rPr>
      <w:b/>
      <w:bCs/>
    </w:rPr>
  </w:style>
  <w:style w:type="paragraph" w:customStyle="1" w:styleId="17">
    <w:name w:val="Comment Text"/>
    <w:basedOn w:val="1"/>
    <w:link w:val="24"/>
    <w:qFormat/>
    <w:uiPriority w:val="0"/>
    <w:pPr>
      <w:jc w:val="left"/>
    </w:pPr>
  </w:style>
  <w:style w:type="paragraph" w:customStyle="1" w:styleId="18">
    <w:name w:val="Comment Subject"/>
    <w:basedOn w:val="17"/>
    <w:next w:val="17"/>
    <w:link w:val="25"/>
    <w:qFormat/>
    <w:uiPriority w:val="0"/>
    <w:rPr>
      <w:b/>
      <w:bCs/>
    </w:rPr>
  </w:style>
  <w:style w:type="character" w:customStyle="1" w:styleId="19">
    <w:name w:val="Comment Reference"/>
    <w:basedOn w:val="15"/>
    <w:qFormat/>
    <w:uiPriority w:val="0"/>
    <w:rPr>
      <w:sz w:val="21"/>
      <w:szCs w:val="21"/>
    </w:rPr>
  </w:style>
  <w:style w:type="character" w:customStyle="1" w:styleId="20">
    <w:name w:val="fontstyle01"/>
    <w:qFormat/>
    <w:uiPriority w:val="0"/>
    <w:rPr>
      <w:rFonts w:ascii="仿宋_GB2312" w:hAnsi="仿宋_GB2312" w:eastAsia="仿宋_GB2312" w:cs="仿宋_GB2312"/>
      <w:color w:val="000000"/>
      <w:sz w:val="32"/>
      <w:szCs w:val="32"/>
    </w:rPr>
  </w:style>
  <w:style w:type="paragraph" w:customStyle="1" w:styleId="21">
    <w:name w:val="闻政-正文段落文字"/>
    <w:basedOn w:val="1"/>
    <w:qFormat/>
    <w:uiPriority w:val="3"/>
    <w:pPr>
      <w:spacing w:line="500" w:lineRule="exact"/>
      <w:ind w:firstLine="200"/>
    </w:pPr>
    <w:rPr>
      <w:kern w:val="0"/>
      <w:szCs w:val="28"/>
    </w:rPr>
  </w:style>
  <w:style w:type="character" w:customStyle="1" w:styleId="22">
    <w:name w:val="批注框文本 字符"/>
    <w:basedOn w:val="15"/>
    <w:link w:val="6"/>
    <w:qFormat/>
    <w:uiPriority w:val="0"/>
    <w:rPr>
      <w:rFonts w:ascii="Times New Roman" w:hAnsi="Times New Roman" w:eastAsia="宋体" w:cs="Times New Roman"/>
      <w:kern w:val="2"/>
      <w:sz w:val="18"/>
      <w:szCs w:val="18"/>
    </w:rPr>
  </w:style>
  <w:style w:type="character" w:customStyle="1" w:styleId="23">
    <w:name w:val="页眉 字符"/>
    <w:basedOn w:val="15"/>
    <w:link w:val="8"/>
    <w:qFormat/>
    <w:uiPriority w:val="0"/>
    <w:rPr>
      <w:rFonts w:ascii="Times New Roman" w:hAnsi="Times New Roman" w:eastAsia="宋体" w:cs="Times New Roman"/>
      <w:kern w:val="2"/>
      <w:sz w:val="18"/>
      <w:szCs w:val="18"/>
    </w:rPr>
  </w:style>
  <w:style w:type="character" w:customStyle="1" w:styleId="24">
    <w:name w:val="批注文字 字符"/>
    <w:basedOn w:val="15"/>
    <w:link w:val="17"/>
    <w:qFormat/>
    <w:uiPriority w:val="0"/>
    <w:rPr>
      <w:rFonts w:ascii="Times New Roman" w:hAnsi="Times New Roman" w:eastAsia="宋体" w:cs="Times New Roman"/>
      <w:kern w:val="2"/>
      <w:sz w:val="21"/>
      <w:szCs w:val="24"/>
    </w:rPr>
  </w:style>
  <w:style w:type="character" w:customStyle="1" w:styleId="25">
    <w:name w:val="批注主题 字符"/>
    <w:basedOn w:val="24"/>
    <w:link w:val="18"/>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79CD3A59230345CDA03BC8348C59D5A8</vt:lpwstr>
  </property>
  <property fmtid="{D5CDD505-2E9C-101B-9397-08002B2CF9AE}" pid="4" name="KSOTemplateDocerSaveRecord">
    <vt:lpwstr>eyJoZGlkIjoiOGY4ZjllZTc5NjFlZmUyNTcxNjBmMzdkOGZkNDIyZDciLCJ1c2VySWQiOiIxMTQzMDA1NzQ2In0=</vt:lpwstr>
  </property>
</Properties>
</file>

<file path=customXml/itemProps1.xml><?xml version="1.0" encoding="utf-8"?>
<ds:datastoreItem xmlns:ds="http://schemas.openxmlformats.org/officeDocument/2006/customXml" ds:itemID="{688ba9dd-c8ab-46b5-b5ab-166b903b9036}">
  <ds:schemaRefs/>
</ds:datastoreItem>
</file>

<file path=docProps/app.xml><?xml version="1.0" encoding="utf-8"?>
<Properties xmlns="http://schemas.openxmlformats.org/officeDocument/2006/extended-properties" xmlns:vt="http://schemas.openxmlformats.org/officeDocument/2006/docPropsVTypes">
  <Template>Normal</Template>
  <Pages>24</Pages>
  <Words>5251</Words>
  <Characters>5417</Characters>
  <Lines>58</Lines>
  <Paragraphs>16</Paragraphs>
  <TotalTime>6</TotalTime>
  <ScaleCrop>false</ScaleCrop>
  <LinksUpToDate>false</LinksUpToDate>
  <CharactersWithSpaces>5424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周丽君</cp:lastModifiedBy>
  <dcterms:modified xsi:type="dcterms:W3CDTF">2025-11-13T04:57:18Z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79CD3A59230345CDA03BC8348C59D5A8</vt:lpwstr>
  </property>
  <property fmtid="{D5CDD505-2E9C-101B-9397-08002B2CF9AE}" pid="4" name="KSOTemplateDocerSaveRecord">
    <vt:lpwstr>eyJoZGlkIjoiMjEwMjVmNmU3OTQwZDBjNjI0ZTM3MTBmNDI0OGIzYzIiLCJ1c2VySWQiOiIyMDM3MTI1NTkifQ==</vt:lpwstr>
  </property>
</Properties>
</file>