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BBC0A6"/>
    <w:p w14:paraId="30A4B3CA">
      <w:pPr>
        <w:spacing w:line="540" w:lineRule="exact"/>
        <w:jc w:val="center"/>
        <w:rPr>
          <w:rFonts w:hint="default" w:ascii="Times New Roman" w:hAnsi="Times New Roman" w:eastAsia="华文中宋" w:cs="Times New Roman"/>
          <w:b/>
          <w:kern w:val="0"/>
          <w:sz w:val="52"/>
          <w:szCs w:val="52"/>
        </w:rPr>
      </w:pPr>
    </w:p>
    <w:p w14:paraId="68500516">
      <w:pPr>
        <w:spacing w:line="540" w:lineRule="exact"/>
        <w:rPr>
          <w:rFonts w:hint="default" w:ascii="Times New Roman" w:hAnsi="Times New Roman" w:eastAsia="华文中宋" w:cs="Times New Roman"/>
          <w:b/>
          <w:kern w:val="0"/>
          <w:sz w:val="52"/>
          <w:szCs w:val="52"/>
        </w:rPr>
      </w:pPr>
    </w:p>
    <w:p w14:paraId="09E46750">
      <w:pPr>
        <w:spacing w:line="540" w:lineRule="exact"/>
        <w:jc w:val="center"/>
        <w:rPr>
          <w:rFonts w:hint="default" w:ascii="Times New Roman" w:hAnsi="Times New Roman" w:eastAsia="华文中宋" w:cs="Times New Roman"/>
          <w:b/>
          <w:kern w:val="0"/>
          <w:sz w:val="52"/>
          <w:szCs w:val="52"/>
        </w:rPr>
      </w:pPr>
    </w:p>
    <w:p w14:paraId="352DCEED">
      <w:pPr>
        <w:spacing w:line="540" w:lineRule="exact"/>
        <w:jc w:val="center"/>
        <w:rPr>
          <w:rFonts w:hint="default" w:ascii="Times New Roman" w:hAnsi="Times New Roman" w:eastAsia="华文中宋" w:cs="Times New Roman"/>
          <w:b/>
          <w:kern w:val="0"/>
          <w:sz w:val="52"/>
          <w:szCs w:val="52"/>
        </w:rPr>
      </w:pPr>
    </w:p>
    <w:p w14:paraId="5B328955">
      <w:pPr>
        <w:spacing w:line="540" w:lineRule="exact"/>
        <w:jc w:val="center"/>
        <w:rPr>
          <w:rFonts w:hint="default" w:ascii="Times New Roman" w:hAnsi="Times New Roman" w:eastAsia="方正小标宋_GBK" w:cs="Times New Roman"/>
          <w:kern w:val="0"/>
          <w:sz w:val="44"/>
          <w:szCs w:val="44"/>
        </w:rPr>
      </w:pPr>
      <w:r>
        <w:rPr>
          <w:rFonts w:hint="eastAsia" w:ascii="方正小标宋简体" w:hAnsi="方正小标宋简体" w:eastAsia="方正小标宋简体" w:cs="方正小标宋简体"/>
          <w:kern w:val="0"/>
          <w:sz w:val="44"/>
          <w:szCs w:val="44"/>
          <w:lang w:eastAsia="zh-CN"/>
        </w:rPr>
        <w:t>村（社区）</w:t>
      </w:r>
      <w:r>
        <w:rPr>
          <w:rFonts w:hint="eastAsia" w:ascii="方正小标宋简体" w:hAnsi="方正小标宋简体" w:eastAsia="方正小标宋简体" w:cs="方正小标宋简体"/>
          <w:kern w:val="0"/>
          <w:sz w:val="44"/>
          <w:szCs w:val="44"/>
        </w:rPr>
        <w:t>支出</w:t>
      </w:r>
      <w:r>
        <w:rPr>
          <w:rFonts w:hint="eastAsia" w:ascii="方正小标宋简体" w:hAnsi="方正小标宋简体" w:eastAsia="方正小标宋简体" w:cs="方正小标宋简体"/>
          <w:kern w:val="0"/>
          <w:sz w:val="44"/>
          <w:szCs w:val="44"/>
          <w:lang w:eastAsia="zh-CN"/>
        </w:rPr>
        <w:t>项目</w:t>
      </w:r>
      <w:r>
        <w:rPr>
          <w:rFonts w:hint="eastAsia" w:ascii="方正小标宋简体" w:hAnsi="方正小标宋简体" w:eastAsia="方正小标宋简体" w:cs="方正小标宋简体"/>
          <w:kern w:val="0"/>
          <w:sz w:val="44"/>
          <w:szCs w:val="44"/>
        </w:rPr>
        <w:t>绩效评价报告</w:t>
      </w:r>
    </w:p>
    <w:p w14:paraId="5037A411">
      <w:pPr>
        <w:spacing w:line="540" w:lineRule="exact"/>
        <w:jc w:val="center"/>
        <w:rPr>
          <w:rFonts w:hint="default" w:ascii="Times New Roman" w:hAnsi="Times New Roman" w:eastAsia="华文中宋" w:cs="Times New Roman"/>
          <w:b/>
          <w:kern w:val="0"/>
          <w:sz w:val="52"/>
          <w:szCs w:val="52"/>
        </w:rPr>
      </w:pPr>
    </w:p>
    <w:p w14:paraId="199D5D37">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w:t>
      </w:r>
      <w:r>
        <w:rPr>
          <w:rFonts w:hint="eastAsia" w:eastAsia="仿宋_GB2312" w:cs="Times New Roman"/>
          <w:kern w:val="0"/>
          <w:sz w:val="36"/>
          <w:szCs w:val="36"/>
          <w:lang w:val="en-US" w:eastAsia="zh-CN"/>
        </w:rPr>
        <w:t xml:space="preserve"> </w:t>
      </w: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eastAsia" w:eastAsia="仿宋_GB2312" w:cs="Times New Roman"/>
          <w:kern w:val="0"/>
          <w:sz w:val="36"/>
          <w:szCs w:val="36"/>
          <w:lang w:val="en-US" w:eastAsia="zh-CN"/>
        </w:rPr>
        <w:t xml:space="preserve"> </w:t>
      </w:r>
      <w:r>
        <w:rPr>
          <w:rFonts w:hint="default" w:ascii="Times New Roman" w:hAnsi="Times New Roman" w:eastAsia="仿宋_GB2312" w:cs="Times New Roman"/>
          <w:kern w:val="0"/>
          <w:sz w:val="36"/>
          <w:szCs w:val="36"/>
        </w:rPr>
        <w:t>年度）</w:t>
      </w:r>
    </w:p>
    <w:p w14:paraId="22C71526">
      <w:pPr>
        <w:spacing w:line="540" w:lineRule="exact"/>
        <w:jc w:val="center"/>
        <w:rPr>
          <w:rFonts w:hint="default" w:ascii="Times New Roman" w:hAnsi="Times New Roman" w:eastAsia="仿宋_GB2312" w:cs="Times New Roman"/>
          <w:kern w:val="0"/>
          <w:sz w:val="30"/>
          <w:szCs w:val="30"/>
        </w:rPr>
      </w:pPr>
    </w:p>
    <w:p w14:paraId="34049BEE">
      <w:pPr>
        <w:spacing w:line="540" w:lineRule="exact"/>
        <w:jc w:val="center"/>
        <w:rPr>
          <w:rFonts w:hint="default" w:ascii="Times New Roman" w:hAnsi="Times New Roman" w:eastAsia="仿宋_GB2312" w:cs="Times New Roman"/>
          <w:kern w:val="0"/>
          <w:sz w:val="30"/>
          <w:szCs w:val="30"/>
        </w:rPr>
      </w:pPr>
    </w:p>
    <w:p w14:paraId="509984A9">
      <w:pPr>
        <w:spacing w:line="540" w:lineRule="exact"/>
        <w:jc w:val="center"/>
        <w:rPr>
          <w:rFonts w:hint="default" w:ascii="Times New Roman" w:hAnsi="Times New Roman" w:eastAsia="仿宋_GB2312" w:cs="Times New Roman"/>
          <w:kern w:val="0"/>
          <w:sz w:val="30"/>
          <w:szCs w:val="30"/>
        </w:rPr>
      </w:pPr>
    </w:p>
    <w:p w14:paraId="61BBD920">
      <w:pPr>
        <w:pStyle w:val="12"/>
        <w:rPr>
          <w:rFonts w:hint="default" w:ascii="Times New Roman" w:hAnsi="Times New Roman" w:cs="Times New Roman"/>
        </w:rPr>
      </w:pPr>
    </w:p>
    <w:p w14:paraId="14C2A18A">
      <w:pPr>
        <w:spacing w:line="540" w:lineRule="exact"/>
        <w:jc w:val="center"/>
        <w:rPr>
          <w:rFonts w:hint="default" w:ascii="Times New Roman" w:hAnsi="Times New Roman" w:eastAsia="仿宋_GB2312" w:cs="Times New Roman"/>
          <w:kern w:val="0"/>
          <w:sz w:val="30"/>
          <w:szCs w:val="30"/>
        </w:rPr>
      </w:pPr>
    </w:p>
    <w:p w14:paraId="0B56DD2A">
      <w:pPr>
        <w:spacing w:line="540" w:lineRule="exact"/>
        <w:rPr>
          <w:rFonts w:hint="default" w:ascii="Times New Roman" w:hAnsi="Times New Roman" w:eastAsia="仿宋_GB2312" w:cs="Times New Roman"/>
          <w:kern w:val="0"/>
          <w:sz w:val="30"/>
          <w:szCs w:val="30"/>
        </w:rPr>
      </w:pPr>
    </w:p>
    <w:p w14:paraId="31CFB549">
      <w:pPr>
        <w:spacing w:line="700" w:lineRule="exact"/>
        <w:ind w:firstLine="640" w:firstLineChars="2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eastAsia="zh-CN"/>
        </w:rPr>
        <w:t>村（社区）支出</w:t>
      </w:r>
    </w:p>
    <w:p w14:paraId="473BCC7D">
      <w:pPr>
        <w:spacing w:line="700" w:lineRule="exact"/>
        <w:ind w:firstLine="640" w:firstLineChars="200"/>
        <w:jc w:val="left"/>
        <w:rPr>
          <w:rFonts w:hint="eastAsia" w:eastAsia="仿宋_GB2312" w:cs="Times New Roman"/>
          <w:kern w:val="0"/>
          <w:sz w:val="32"/>
          <w:szCs w:val="32"/>
          <w:lang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eastAsia="zh-CN"/>
        </w:rPr>
        <w:t>中共特克斯县委员会办公室</w:t>
      </w:r>
    </w:p>
    <w:p w14:paraId="0F7C1404">
      <w:pPr>
        <w:spacing w:line="700" w:lineRule="exact"/>
        <w:ind w:firstLine="640" w:firstLineChars="2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eastAsia="zh-CN"/>
        </w:rPr>
        <w:t>中共特克斯县委员会办公室</w:t>
      </w:r>
    </w:p>
    <w:p w14:paraId="6DDDCC27">
      <w:pPr>
        <w:spacing w:line="700" w:lineRule="exact"/>
        <w:ind w:firstLine="640" w:firstLineChars="2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eastAsia="zh-CN"/>
        </w:rPr>
        <w:t>闫晶</w:t>
      </w:r>
    </w:p>
    <w:p w14:paraId="1EAA2484">
      <w:pPr>
        <w:spacing w:line="700" w:lineRule="exact"/>
        <w:ind w:firstLine="64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15</w:t>
      </w:r>
      <w:r>
        <w:rPr>
          <w:rFonts w:hint="default" w:ascii="Times New Roman" w:hAnsi="Times New Roman" w:eastAsia="仿宋_GB2312" w:cs="Times New Roman"/>
          <w:kern w:val="0"/>
          <w:sz w:val="32"/>
          <w:szCs w:val="32"/>
        </w:rPr>
        <w:t>日</w:t>
      </w:r>
    </w:p>
    <w:p w14:paraId="1D3FB8BF">
      <w:pPr>
        <w:spacing w:line="540" w:lineRule="exact"/>
        <w:jc w:val="center"/>
        <w:rPr>
          <w:rFonts w:hint="default" w:ascii="Times New Roman" w:hAnsi="Times New Roman" w:eastAsia="仿宋_GB2312" w:cs="Times New Roman"/>
          <w:kern w:val="0"/>
          <w:sz w:val="30"/>
          <w:szCs w:val="30"/>
        </w:rPr>
      </w:pPr>
    </w:p>
    <w:p w14:paraId="7185C75A">
      <w:pPr>
        <w:spacing w:line="540" w:lineRule="exact"/>
        <w:rPr>
          <w:rStyle w:val="18"/>
          <w:rFonts w:hint="default" w:ascii="Times New Roman" w:hAnsi="Times New Roman" w:eastAsia="黑体" w:cs="Times New Roman"/>
          <w:b w:val="0"/>
          <w:spacing w:val="-4"/>
          <w:sz w:val="32"/>
          <w:szCs w:val="32"/>
        </w:rPr>
      </w:pPr>
    </w:p>
    <w:p w14:paraId="687091D6">
      <w:pPr>
        <w:spacing w:line="540" w:lineRule="exact"/>
        <w:rPr>
          <w:rStyle w:val="18"/>
          <w:rFonts w:hint="default" w:ascii="Times New Roman" w:hAnsi="Times New Roman" w:eastAsia="黑体" w:cs="Times New Roman"/>
          <w:b w:val="0"/>
          <w:spacing w:val="-4"/>
          <w:sz w:val="32"/>
          <w:szCs w:val="32"/>
        </w:rPr>
      </w:pPr>
    </w:p>
    <w:p w14:paraId="6D3096FA">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2455C72F">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19518E88">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305E565D">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建立了村级运转经费保障情况统计报告制度，并将对村级补助经费纳入政府年度预算，由乡财务室在月底按时发放村干工资，明确专人管理，实行专款专用，确保经费拨付到位。为了保障村级运转经费及时拨付到位，不断加大监督、检查力度，广泛开展政策宣传工作。村级经费运转工作领导小组下，设立检查组，由纪委、财政等工作人员不定期对该项经费的运转情况进行抽查，并对各村派驻了监督员，发现问题及时沟通，迅速解决。全面推行“村财乡管”，规范村级经费管理。取消村级账户，取消原村级会计，由乡财政所设立村级资金专户，集中统一核算，并设立报账员。村级资金执行收支两条线，村干部工资按月发放，村委会的各项开支经村民理财小组审核后方可报账，每季度公开公示收支情况，接受群众监督。三是制定朝里瑶族乡保障村级运转经费管理办法。通过板报、展板、发放宣传册等方式，全方位、多角度宣传这一政策，力争使党和政府对村级运转经费的保障政策家喻户晓、深入人心，营造了良好的舆论氛围。关于印发《自治州加强农村党的基层组织建设20条措施》的通知（伊州党建办发〔2019〕3号）《特克斯县乡村振兴综合改革试点实施方案》（伊州党深改办字〔2020〕5号）《关于聚焦社会稳定和长治久安总目标加强自治州城市基层党建工作的实施意见》乡党委、政府认真制定了村级组织运转经费的管理办法。</w:t>
      </w:r>
    </w:p>
    <w:p w14:paraId="2D098D6F">
      <w:pPr>
        <w:pStyle w:val="12"/>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41431339">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项目主要内容：村级组织运转经费最低保障标准执行情况如下：各村村干部工资认真按照县财政拨付的一点都不打折扣按时的发放给村干,尚还未设有金融机构，使得无法通过账户发放，通过乡财务室发放。基本报酬实行定期发放，业绩考核奖励报酬由乡党委、政府挤出经费，并根据村干部年度业绩考核情况结果在年底以福利形式发放。将符合条件的离任村支书、村主任生活困难补助标准按时发放。各村办公经费按县财政拨付经费。</w:t>
      </w:r>
    </w:p>
    <w:p w14:paraId="2175F102">
      <w:pPr>
        <w:shd w:val="clear" w:color="auto" w:fill="auto"/>
        <w:spacing w:line="600" w:lineRule="exact"/>
        <w:ind w:firstLine="640" w:firstLineChars="200"/>
        <w:outlineLvl w:val="0"/>
        <w:rPr>
          <w:rFonts w:hint="eastAsia" w:ascii="仿宋_GB2312" w:hAnsi="仿宋_GB2312" w:eastAsia="仿宋_GB2312" w:cs="仿宋_GB2312"/>
          <w:i w:val="0"/>
          <w:caps w:val="0"/>
          <w:color w:val="333333"/>
          <w:spacing w:val="0"/>
          <w:kern w:val="0"/>
          <w:sz w:val="32"/>
          <w:szCs w:val="32"/>
          <w:shd w:val="clear" w:color="auto" w:fill="FFFFFF"/>
          <w:lang w:val="en-US" w:eastAsia="zh-CN"/>
        </w:rPr>
      </w:pPr>
      <w:r>
        <w:rPr>
          <w:rFonts w:hint="eastAsia" w:ascii="Times New Roman" w:hAnsi="Times New Roman" w:eastAsia="仿宋_GB2312" w:cs="Times New Roman"/>
          <w:sz w:val="32"/>
          <w:szCs w:val="32"/>
          <w:highlight w:val="none"/>
          <w:lang w:val="en-US" w:eastAsia="zh-CN"/>
        </w:rPr>
        <w:t>项目实施情况：有61个行政村、15个社区，共76个村（社区），拨付4次，每次拨付209万元。</w:t>
      </w:r>
    </w:p>
    <w:p w14:paraId="17AABA82">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5810339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6398A684">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836</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836</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color w:val="000000" w:themeColor="text1"/>
          <w:sz w:val="32"/>
          <w:szCs w:val="32"/>
          <w:highlight w:val="none"/>
          <w:lang w:val="en-US" w:eastAsia="zh-CN"/>
          <w14:textFill>
            <w14:solidFill>
              <w14:schemeClr w14:val="tx1"/>
            </w14:solidFill>
          </w14:textFill>
        </w:rPr>
        <w:t>财政拨款。</w:t>
      </w:r>
    </w:p>
    <w:p w14:paraId="6C862F6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70E2BCE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836</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836</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836</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确保76个村（社区）运转经费基层组织坚持党建引领，抓实抓细重点任务，有序推进各项工作，实现有钱办事、有人干事，提升服务群众的能力和水平，保障村级工作正常有序开展。</w:t>
      </w:r>
    </w:p>
    <w:p w14:paraId="4ACA9D92">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556FDD57">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02C65CA3">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按季度拨付76个村运转经费，确保村（社区）基层组织坚持党建引领，抓实抓细重点任务，有序推进各项工作，实现有钱办事、有人干事，提升服务群众的能力和水平，发挥基层组织在落实党的治疆方略中的重要作用，加速推进乡村治理体系和乡村治理能力。</w:t>
      </w:r>
    </w:p>
    <w:p w14:paraId="2282D4A0">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p>
    <w:p w14:paraId="5F2E41D0">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半年目标：及时、足额发放</w:t>
      </w:r>
      <w:r>
        <w:rPr>
          <w:rFonts w:hint="eastAsia" w:ascii="Times New Roman" w:hAnsi="Times New Roman" w:eastAsia="仿宋_GB2312" w:cs="Times New Roman"/>
          <w:sz w:val="32"/>
          <w:szCs w:val="32"/>
          <w:highlight w:val="none"/>
          <w:lang w:val="en-US" w:eastAsia="zh-CN"/>
        </w:rPr>
        <w:t>村级运转经费</w:t>
      </w:r>
      <w:r>
        <w:rPr>
          <w:rFonts w:hint="eastAsia" w:eastAsia="仿宋_GB2312" w:cs="Times New Roman"/>
          <w:sz w:val="32"/>
          <w:szCs w:val="32"/>
          <w:highlight w:val="none"/>
          <w:lang w:val="en-US" w:eastAsia="zh-CN"/>
        </w:rPr>
        <w:t>，保障其基本生活和工作需求，聚焦半年的阶段性成果，为全年目标打好基础。</w:t>
      </w:r>
    </w:p>
    <w:p w14:paraId="69F4A65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全年目标：通过及时拨付村（社区）运转经费，</w:t>
      </w:r>
      <w:r>
        <w:rPr>
          <w:rFonts w:hint="eastAsia" w:ascii="Times New Roman" w:hAnsi="Times New Roman" w:eastAsia="仿宋_GB2312" w:cs="Times New Roman"/>
          <w:sz w:val="32"/>
          <w:szCs w:val="32"/>
          <w:highlight w:val="none"/>
          <w:lang w:val="en-US" w:eastAsia="zh-CN"/>
        </w:rPr>
        <w:t>实现村里有钱办事，提高干部工作积极性，全心全意的为百姓服务</w:t>
      </w:r>
      <w:r>
        <w:rPr>
          <w:rFonts w:hint="eastAsia" w:eastAsia="仿宋_GB2312" w:cs="Times New Roman"/>
          <w:sz w:val="32"/>
          <w:szCs w:val="32"/>
          <w:highlight w:val="none"/>
          <w:lang w:val="en-US" w:eastAsia="zh-CN"/>
        </w:rPr>
        <w:t>，助力乡村振兴任务落实，推动基层治理能力提升和群众满意度提高</w:t>
      </w:r>
      <w:r>
        <w:rPr>
          <w:rFonts w:hint="eastAsia" w:ascii="Times New Roman" w:hAnsi="Times New Roman" w:eastAsia="仿宋_GB2312" w:cs="Times New Roman"/>
          <w:sz w:val="32"/>
          <w:szCs w:val="32"/>
          <w:highlight w:val="none"/>
          <w:lang w:val="en-US" w:eastAsia="zh-CN"/>
        </w:rPr>
        <w:t>。</w:t>
      </w:r>
    </w:p>
    <w:p w14:paraId="29482EB5">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441C84D6">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6D0B2F2E">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05667A4E">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7BDFC496">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力求全方位反映项目的绩效状况。同时，对于每个指标的评价标准和数据来源均进行了明确说明，确保评价结果的客观性和可追溯性。</w:t>
      </w:r>
    </w:p>
    <w:p w14:paraId="771F054E">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0F204619">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0B8CB357">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1099C38E">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14:paraId="28B42C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3851B3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通过对项目预算执行情况及各项绩效目标达成程度的系统性分析，全面、客观地评估项目在预定周期内的实施效果，包括社会效益以及可持续性等多维度指标，为项目后续的改进与优化提供科学依据。</w:t>
      </w:r>
    </w:p>
    <w:p w14:paraId="72C86C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0DB628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1744DEA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1C46B3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0EC3FD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25F004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30A17E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0AA48E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16CAE1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6A1986FC">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380A270F">
      <w:pPr>
        <w:pStyle w:val="12"/>
        <w:widowControl w:val="0"/>
        <w:spacing w:before="0" w:after="0" w:line="560" w:lineRule="exact"/>
        <w:ind w:firstLine="640" w:firstLineChars="200"/>
        <w:jc w:val="both"/>
        <w:outlineLvl w:val="9"/>
        <w:rPr>
          <w:rFonts w:hint="eastAsia"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本项目预算绩效评价报告的评价对象是</w:t>
      </w:r>
      <w:r>
        <w:rPr>
          <w:rFonts w:hint="eastAsia" w:ascii="Times New Roman" w:hAnsi="Times New Roman" w:eastAsia="仿宋_GB2312" w:cs="Times New Roman"/>
          <w:b w:val="0"/>
          <w:bCs w:val="0"/>
          <w:kern w:val="2"/>
          <w:sz w:val="32"/>
          <w:szCs w:val="32"/>
          <w:highlight w:val="none"/>
          <w:lang w:val="en-US" w:eastAsia="zh-CN" w:bidi="ar-SA"/>
        </w:rPr>
        <w:t>村（社区）支出</w:t>
      </w:r>
      <w:r>
        <w:rPr>
          <w:rFonts w:hint="default" w:ascii="Times New Roman" w:hAnsi="Times New Roman" w:eastAsia="仿宋_GB2312" w:cs="Times New Roman"/>
          <w:b w:val="0"/>
          <w:bCs w:val="0"/>
          <w:kern w:val="2"/>
          <w:sz w:val="32"/>
          <w:szCs w:val="32"/>
          <w:highlight w:val="none"/>
          <w:lang w:val="en-US" w:eastAsia="zh-CN" w:bidi="ar-SA"/>
        </w:rPr>
        <w:t>及其预算执行情况。该项目由</w:t>
      </w:r>
      <w:r>
        <w:rPr>
          <w:rFonts w:hint="eastAsia" w:ascii="Times New Roman" w:hAnsi="Times New Roman" w:eastAsia="仿宋_GB2312" w:cs="Times New Roman"/>
          <w:b w:val="0"/>
          <w:bCs w:val="0"/>
          <w:kern w:val="2"/>
          <w:sz w:val="32"/>
          <w:szCs w:val="32"/>
          <w:highlight w:val="none"/>
          <w:lang w:val="en-US" w:eastAsia="zh-CN" w:bidi="ar-SA"/>
        </w:rPr>
        <w:t>中共特克斯县委员会组织部</w:t>
      </w:r>
      <w:r>
        <w:rPr>
          <w:rFonts w:hint="default" w:ascii="Times New Roman" w:hAnsi="Times New Roman" w:eastAsia="仿宋_GB2312" w:cs="Times New Roman"/>
          <w:b w:val="0"/>
          <w:bCs w:val="0"/>
          <w:kern w:val="2"/>
          <w:sz w:val="32"/>
          <w:szCs w:val="32"/>
          <w:highlight w:val="none"/>
          <w:lang w:val="en-US" w:eastAsia="zh-CN" w:bidi="ar-SA"/>
        </w:rPr>
        <w:t>负责实施，旨在</w:t>
      </w:r>
      <w:r>
        <w:rPr>
          <w:rFonts w:hint="eastAsia" w:ascii="Times New Roman" w:hAnsi="Times New Roman" w:eastAsia="仿宋_GB2312" w:cs="Times New Roman"/>
          <w:b w:val="0"/>
          <w:bCs w:val="0"/>
          <w:kern w:val="2"/>
          <w:sz w:val="32"/>
          <w:szCs w:val="32"/>
          <w:highlight w:val="none"/>
          <w:lang w:val="en-US" w:eastAsia="zh-CN" w:bidi="ar-SA"/>
        </w:rPr>
        <w:t>按季度拨付76个村运转经费，确保村（社区）基层组织坚持党建引领，抓实抓细重点任务，有序推进各项工作，实现有钱办事、有人干事，提升服务群众的能力和水平，发挥基层组织在落实党的治疆方略中的重要作用，加速推进乡村治理体系和乡村治理能力。</w:t>
      </w:r>
    </w:p>
    <w:p w14:paraId="7B292DB7">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项目预算涵盖从</w:t>
      </w:r>
      <w:r>
        <w:rPr>
          <w:rFonts w:hint="eastAsia" w:ascii="Times New Roman" w:hAnsi="Times New Roman" w:eastAsia="仿宋_GB2312" w:cs="Times New Roman"/>
          <w:b w:val="0"/>
          <w:bCs w:val="0"/>
          <w:kern w:val="2"/>
          <w:sz w:val="32"/>
          <w:szCs w:val="32"/>
          <w:highlight w:val="none"/>
          <w:lang w:val="en-US" w:eastAsia="zh-CN" w:bidi="ar-SA"/>
        </w:rPr>
        <w:t>2024年1月1日</w:t>
      </w:r>
      <w:r>
        <w:rPr>
          <w:rFonts w:hint="default" w:ascii="Times New Roman" w:hAnsi="Times New Roman" w:eastAsia="仿宋_GB2312" w:cs="Times New Roman"/>
          <w:b w:val="0"/>
          <w:bCs w:val="0"/>
          <w:kern w:val="2"/>
          <w:sz w:val="32"/>
          <w:szCs w:val="32"/>
          <w:highlight w:val="none"/>
          <w:lang w:val="en-US" w:eastAsia="zh-CN" w:bidi="ar-SA"/>
        </w:rPr>
        <w:t>至</w:t>
      </w:r>
      <w:r>
        <w:rPr>
          <w:rFonts w:hint="eastAsia" w:ascii="Times New Roman" w:hAnsi="Times New Roman" w:eastAsia="仿宋_GB2312" w:cs="Times New Roman"/>
          <w:b w:val="0"/>
          <w:bCs w:val="0"/>
          <w:kern w:val="2"/>
          <w:sz w:val="32"/>
          <w:szCs w:val="32"/>
          <w:highlight w:val="none"/>
          <w:lang w:val="en-US" w:eastAsia="zh-CN" w:bidi="ar-SA"/>
        </w:rPr>
        <w:t>2024年11月25日</w:t>
      </w:r>
      <w:r>
        <w:rPr>
          <w:rFonts w:hint="default" w:ascii="Times New Roman" w:hAnsi="Times New Roman" w:eastAsia="仿宋_GB2312" w:cs="Times New Roman"/>
          <w:b w:val="0"/>
          <w:bCs w:val="0"/>
          <w:kern w:val="2"/>
          <w:sz w:val="32"/>
          <w:szCs w:val="32"/>
          <w:highlight w:val="none"/>
          <w:lang w:val="en-US" w:eastAsia="zh-CN" w:bidi="ar-SA"/>
        </w:rPr>
        <w:t>的全部资金投入与支出，涉及资金总额为</w:t>
      </w:r>
      <w:r>
        <w:rPr>
          <w:rFonts w:hint="eastAsia" w:ascii="Times New Roman" w:hAnsi="Times New Roman" w:eastAsia="仿宋_GB2312" w:cs="Times New Roman"/>
          <w:b w:val="0"/>
          <w:bCs w:val="0"/>
          <w:kern w:val="2"/>
          <w:sz w:val="32"/>
          <w:szCs w:val="32"/>
          <w:highlight w:val="none"/>
          <w:lang w:val="en-US" w:eastAsia="zh-CN" w:bidi="ar-SA"/>
        </w:rPr>
        <w:t>836</w:t>
      </w:r>
      <w:r>
        <w:rPr>
          <w:rFonts w:hint="default" w:ascii="Times New Roman" w:hAnsi="Times New Roman" w:eastAsia="仿宋_GB2312" w:cs="Times New Roman"/>
          <w:b w:val="0"/>
          <w:bCs w:val="0"/>
          <w:kern w:val="2"/>
          <w:sz w:val="32"/>
          <w:szCs w:val="32"/>
          <w:highlight w:val="none"/>
          <w:lang w:val="en-US" w:eastAsia="zh-CN" w:bidi="ar-SA"/>
        </w:rPr>
        <w:t>万元。</w:t>
      </w:r>
    </w:p>
    <w:p w14:paraId="3258B888">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14:paraId="7780F459">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本项目预算绩效评价报告的评价范围广泛而全面，涵盖了从项目立项至评价时点期间的所有关键预算活动和财务流程。</w:t>
      </w:r>
    </w:p>
    <w:p w14:paraId="4E5A8477">
      <w:pPr>
        <w:pStyle w:val="12"/>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highlight w:val="none"/>
        </w:rPr>
        <w:t>项目预算编制与执行：</w:t>
      </w:r>
      <w:r>
        <w:rPr>
          <w:rFonts w:hint="eastAsia" w:ascii="Times New Roman" w:hAnsi="Times New Roman" w:eastAsia="仿宋_GB2312" w:cs="Times New Roman"/>
          <w:b w:val="0"/>
          <w:bCs w:val="0"/>
          <w:highlight w:val="none"/>
          <w:lang w:val="en-US" w:eastAsia="zh-CN"/>
        </w:rPr>
        <w:t xml:space="preserve"> </w:t>
      </w:r>
      <w:r>
        <w:rPr>
          <w:rFonts w:hint="eastAsia" w:ascii="Times New Roman" w:hAnsi="Times New Roman" w:eastAsia="仿宋_GB2312" w:cs="Times New Roman"/>
          <w:b w:val="0"/>
          <w:bCs w:val="0"/>
          <w:kern w:val="2"/>
          <w:sz w:val="32"/>
          <w:szCs w:val="32"/>
          <w:highlight w:val="none"/>
          <w:lang w:val="en-US" w:eastAsia="zh-CN" w:bidi="ar-SA"/>
        </w:rPr>
        <w:t>按期拨付经费，实现了村里有钱办事，提高了干部工作积极性，全心全意的为百姓服务。</w:t>
      </w:r>
    </w:p>
    <w:p w14:paraId="6E3E9F33">
      <w:pPr>
        <w:pStyle w:val="12"/>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w:t>
      </w:r>
      <w:r>
        <w:rPr>
          <w:rFonts w:hint="eastAsia" w:ascii="Times New Roman" w:hAnsi="Times New Roman" w:eastAsia="仿宋_GB2312" w:cs="Times New Roman"/>
          <w:b w:val="0"/>
          <w:bCs w:val="0"/>
          <w:kern w:val="2"/>
          <w:sz w:val="32"/>
          <w:szCs w:val="32"/>
          <w:highlight w:val="none"/>
          <w:lang w:val="en-US" w:eastAsia="zh-CN" w:bidi="ar-SA"/>
        </w:rPr>
        <w:t>认真按照县财政拨付的一点都不打折扣按时的发放给村级，基本报酬实行定期发放，为了保障村级运转经费及时拨付到位，不断加大监督、检查力度。</w:t>
      </w:r>
    </w:p>
    <w:p w14:paraId="70EA07C6">
      <w:pPr>
        <w:pStyle w:val="12"/>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w:t>
      </w:r>
      <w:r>
        <w:rPr>
          <w:rFonts w:hint="eastAsia" w:ascii="Times New Roman" w:hAnsi="Times New Roman" w:eastAsia="仿宋_GB2312" w:cs="Times New Roman"/>
          <w:b w:val="0"/>
          <w:bCs w:val="0"/>
          <w:kern w:val="2"/>
          <w:sz w:val="32"/>
          <w:szCs w:val="32"/>
          <w:highlight w:val="none"/>
          <w:lang w:val="en-US" w:eastAsia="zh-CN" w:bidi="ar-SA"/>
        </w:rPr>
        <w:t>确保村（社区）基层组织坚持党建引领，抓实抓细重点任务，有序推进各项工作，实现有钱办事、有人干事，提升服务群众的能力和水平，发挥基层组织在落实党的治疆方略中的重要作用，</w:t>
      </w:r>
    </w:p>
    <w:p w14:paraId="494FE6B3">
      <w:pPr>
        <w:pStyle w:val="12"/>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w:t>
      </w:r>
      <w:r>
        <w:rPr>
          <w:rFonts w:hint="eastAsia" w:ascii="Times New Roman" w:hAnsi="Times New Roman" w:eastAsia="仿宋_GB2312" w:cs="Times New Roman"/>
          <w:b w:val="0"/>
          <w:bCs w:val="0"/>
          <w:kern w:val="2"/>
          <w:sz w:val="32"/>
          <w:szCs w:val="32"/>
          <w:highlight w:val="none"/>
          <w:lang w:val="en-US" w:eastAsia="zh-CN" w:bidi="ar-SA"/>
        </w:rPr>
        <w:t>通过板报、展板、发放宣传册等方式，全方位、多角度宣传这一政策，力争使党和政府对村级运转经费的保障政策家喻户晓、深入人心，营造了良好的舆论氛围。</w:t>
      </w:r>
    </w:p>
    <w:p w14:paraId="5A54E3ED">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66B4B9AB">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402C21B5">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0465AEAB">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3CD8542B">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3C37D754">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63FE3858">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783B24B3">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57DBF583">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0E833F0A">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6D66D779">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0CCB65C6">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278E275E">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02A87E46">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20DE8739">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7750225D">
      <w:pPr>
        <w:pStyle w:val="12"/>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10BACA95">
      <w:pPr>
        <w:pStyle w:val="12"/>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12939BA9">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18ED5616">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669674D7">
      <w:pPr>
        <w:spacing w:line="560" w:lineRule="exact"/>
        <w:ind w:firstLine="708" w:firstLineChars="200"/>
        <w:rPr>
          <w:rFonts w:hint="eastAsia" w:eastAsia="仿宋_GB2312" w:cs="Times New Roman"/>
          <w:color w:val="000000" w:themeColor="text1"/>
          <w:spacing w:val="17"/>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w:t>
      </w:r>
      <w:r>
        <w:rPr>
          <w:rFonts w:hint="default" w:ascii="Times New Roman" w:hAnsi="Times New Roman" w:eastAsia="仿宋_GB2312" w:cs="Times New Roman"/>
          <w:color w:val="000000" w:themeColor="text1"/>
          <w:spacing w:val="17"/>
          <w:sz w:val="32"/>
          <w:szCs w:val="32"/>
          <w:highlight w:val="none"/>
          <w14:textFill>
            <w14:solidFill>
              <w14:schemeClr w14:val="tx1"/>
            </w14:solidFill>
          </w14:textFill>
        </w:rPr>
        <w:t>了</w:t>
      </w:r>
      <w:r>
        <w:rPr>
          <w:rFonts w:hint="eastAsia" w:eastAsia="仿宋_GB2312" w:cs="Times New Roman"/>
          <w:color w:val="000000" w:themeColor="text1"/>
          <w:spacing w:val="17"/>
          <w:sz w:val="32"/>
          <w:szCs w:val="32"/>
          <w:highlight w:val="none"/>
          <w:lang w:eastAsia="zh-CN"/>
          <w14:textFill>
            <w14:solidFill>
              <w14:schemeClr w14:val="tx1"/>
            </w14:solidFill>
          </w14:textFill>
        </w:rPr>
        <w:t>比较</w:t>
      </w:r>
      <w:r>
        <w:rPr>
          <w:rFonts w:hint="default" w:ascii="Times New Roman" w:hAnsi="Times New Roman" w:eastAsia="仿宋_GB2312" w:cs="Times New Roman"/>
          <w:color w:val="000000" w:themeColor="text1"/>
          <w:spacing w:val="17"/>
          <w:sz w:val="32"/>
          <w:szCs w:val="32"/>
          <w:highlight w:val="none"/>
          <w14:textFill>
            <w14:solidFill>
              <w14:schemeClr w14:val="tx1"/>
            </w14:solidFill>
          </w14:textFill>
        </w:rPr>
        <w:t>法。</w:t>
      </w:r>
      <w:r>
        <w:rPr>
          <w:rFonts w:hint="eastAsia" w:eastAsia="仿宋_GB2312" w:cs="Times New Roman"/>
          <w:color w:val="000000" w:themeColor="text1"/>
          <w:spacing w:val="17"/>
          <w:sz w:val="32"/>
          <w:szCs w:val="32"/>
          <w:highlight w:val="none"/>
          <w:lang w:eastAsia="zh-CN"/>
          <w14:textFill>
            <w14:solidFill>
              <w14:schemeClr w14:val="tx1"/>
            </w14:solidFill>
          </w14:textFill>
        </w:rPr>
        <w:t>具体评价方法如下：</w:t>
      </w:r>
    </w:p>
    <w:p w14:paraId="63453C65">
      <w:pPr>
        <w:pStyle w:val="14"/>
        <w:ind w:left="0" w:leftChars="0" w:firstLine="708" w:firstLineChars="200"/>
        <w:rPr>
          <w:rFonts w:hint="default"/>
          <w:lang w:val="en-US" w:eastAsia="zh-CN"/>
        </w:rPr>
      </w:pPr>
      <w:r>
        <w:rPr>
          <w:rFonts w:hint="eastAsia" w:eastAsia="仿宋_GB2312" w:cs="Times New Roman"/>
          <w:color w:val="000000" w:themeColor="text1"/>
          <w:spacing w:val="17"/>
          <w:sz w:val="32"/>
          <w:szCs w:val="32"/>
          <w:highlight w:val="none"/>
          <w:lang w:eastAsia="zh-CN"/>
          <w14:textFill>
            <w14:solidFill>
              <w14:schemeClr w14:val="tx1"/>
            </w14:solidFill>
          </w14:textFill>
        </w:rPr>
        <w:t>比较法。是指将实施情况与绩效目标、历史情况、不同部门和地区同类支出情况进行比较的方法。</w:t>
      </w:r>
    </w:p>
    <w:p w14:paraId="605A9A38">
      <w:pPr>
        <w:pStyle w:val="14"/>
        <w:ind w:left="0" w:leftChars="0" w:firstLine="708" w:firstLineChars="200"/>
        <w:rPr>
          <w:rFonts w:hint="default" w:eastAsia="仿宋_GB2312"/>
          <w:lang w:val="en-US" w:eastAsia="zh-CN"/>
        </w:rPr>
      </w:pPr>
      <w:r>
        <w:rPr>
          <w:rFonts w:hint="eastAsia" w:ascii="Times New Roman" w:hAnsi="Times New Roman" w:eastAsia="仿宋_GB2312" w:cs="Times New Roman"/>
          <w:color w:val="000000" w:themeColor="text1"/>
          <w:spacing w:val="17"/>
          <w:sz w:val="32"/>
          <w:szCs w:val="32"/>
          <w:highlight w:val="none"/>
          <w:lang w:eastAsia="zh-CN"/>
          <w14:textFill>
            <w14:solidFill>
              <w14:schemeClr w14:val="tx1"/>
            </w14:solidFill>
          </w14:textFill>
        </w:rPr>
        <w:t>通过对比村（社区）运转经费发放前后，在建强村党组织、推进强村富民、提升治理水平、为民办服务等“四项重点任务”方面的开展情况，体现项目成效。</w:t>
      </w:r>
    </w:p>
    <w:p w14:paraId="361A9FEE">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74A1FFBA">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w:t>
      </w:r>
      <w:r>
        <w:rPr>
          <w:rFonts w:hint="default" w:ascii="Times New Roman" w:hAnsi="Times New Roman" w:eastAsia="仿宋_GB2312" w:cs="Times New Roman"/>
          <w:b w:val="0"/>
          <w:bCs w:val="0"/>
          <w:highlight w:val="none"/>
        </w:rPr>
        <w:t>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highlight w:val="none"/>
        </w:rPr>
        <w:t>标准。</w:t>
      </w:r>
    </w:p>
    <w:p w14:paraId="0B9E7E9B">
      <w:pPr>
        <w:rPr>
          <w:rFonts w:hint="default" w:ascii="Times New Roman" w:hAnsi="Times New Roman" w:eastAsia="仿宋_GB2312" w:cs="Times New Roman"/>
          <w:b w:val="0"/>
          <w:bCs w:val="0"/>
        </w:rPr>
      </w:pPr>
    </w:p>
    <w:p w14:paraId="416D086C">
      <w:pPr>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计划标准。指以预先制定的目标、计划、预算、定额等作为评价标准。</w:t>
      </w:r>
    </w:p>
    <w:p w14:paraId="667059AC">
      <w:pPr>
        <w:pStyle w:val="12"/>
        <w:numPr>
          <w:ilvl w:val="0"/>
          <w:numId w:val="3"/>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106707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1CD76F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75B109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588F28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4AB981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0582DD2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58FD3B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33FC28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45F03D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4DC8AE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6880D4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7E6E16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67EA62F5">
      <w:pPr>
        <w:numPr>
          <w:ilvl w:val="0"/>
          <w:numId w:val="4"/>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22E99E71">
      <w:pPr>
        <w:pStyle w:val="1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4556F09F">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ascii="Times New Roman" w:hAnsi="Times New Roman" w:eastAsia="仿宋_GB2312" w:cs="Times New Roman"/>
          <w:kern w:val="2"/>
          <w:sz w:val="32"/>
          <w:szCs w:val="32"/>
          <w:highlight w:val="none"/>
          <w:lang w:val="en-US" w:eastAsia="zh-CN" w:bidi="ar-SA"/>
        </w:rPr>
        <w:t>村（社区）支出</w:t>
      </w:r>
      <w:r>
        <w:rPr>
          <w:rFonts w:hint="default" w:ascii="Times New Roman" w:hAnsi="Times New Roman" w:eastAsia="仿宋_GB2312" w:cs="Times New Roman"/>
          <w:kern w:val="2"/>
          <w:sz w:val="32"/>
          <w:szCs w:val="32"/>
          <w:highlight w:val="none"/>
          <w:lang w:val="en-US" w:eastAsia="zh-CN" w:bidi="ar-SA"/>
        </w:rPr>
        <w:t>在村级运转经费</w:t>
      </w:r>
      <w:r>
        <w:rPr>
          <w:rFonts w:hint="eastAsia" w:ascii="Times New Roman" w:hAnsi="Times New Roman" w:eastAsia="仿宋_GB2312" w:cs="Times New Roman"/>
          <w:kern w:val="2"/>
          <w:sz w:val="32"/>
          <w:szCs w:val="32"/>
          <w:highlight w:val="none"/>
          <w:lang w:val="en-US" w:eastAsia="zh-CN" w:bidi="ar-SA"/>
        </w:rPr>
        <w:t>使用</w:t>
      </w:r>
      <w:r>
        <w:rPr>
          <w:rFonts w:hint="default" w:ascii="Times New Roman" w:hAnsi="Times New Roman" w:eastAsia="仿宋_GB2312" w:cs="Times New Roman"/>
          <w:kern w:val="2"/>
          <w:sz w:val="32"/>
          <w:szCs w:val="32"/>
          <w:highlight w:val="none"/>
          <w:lang w:val="en-US" w:eastAsia="zh-CN" w:bidi="ar-SA"/>
        </w:rPr>
        <w:t>等方面表现出色，达到了预期</w:t>
      </w:r>
      <w:r>
        <w:rPr>
          <w:rFonts w:hint="default" w:ascii="Times New Roman" w:hAnsi="Times New Roman" w:eastAsia="仿宋_GB2312" w:cs="Times New Roman"/>
          <w:sz w:val="32"/>
          <w:szCs w:val="32"/>
          <w:highlight w:val="none"/>
        </w:rPr>
        <w:t>的标准与要求。</w:t>
      </w:r>
    </w:p>
    <w:p w14:paraId="15708B1D">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特克斯县委组织部</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586000D3">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从项目效益的角度来看，本项目不仅实现了预期的社会效益方面产生了积极的影响。</w:t>
      </w:r>
      <w:r>
        <w:rPr>
          <w:rFonts w:hint="eastAsia" w:ascii="Times New Roman" w:hAnsi="Times New Roman" w:eastAsia="仿宋_GB2312" w:cs="Times New Roman"/>
          <w:sz w:val="32"/>
          <w:szCs w:val="32"/>
          <w:highlight w:val="none"/>
          <w:lang w:val="en-US" w:eastAsia="zh-CN"/>
        </w:rPr>
        <w:t>有序推进各项工作，实现有钱办事、有人干事，提升服务群众的能力和水平，发挥基层组织在落实党的治疆方略中的重要作用，加速推进乡村治理体系和乡村治理能力。</w:t>
      </w:r>
    </w:p>
    <w:p w14:paraId="3CE3DA09">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eastAsia="仿宋_GB2312" w:cs="Times New Roman"/>
          <w:sz w:val="32"/>
          <w:szCs w:val="32"/>
          <w:highlight w:val="none"/>
          <w:lang w:eastAsia="zh-CN"/>
        </w:rPr>
        <w:t>村（社区）支出</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38DF1293">
      <w:pPr>
        <w:pStyle w:val="1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2FFCE728">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14716B21">
      <w:pPr>
        <w:pStyle w:val="12"/>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14:paraId="528F45BF">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3769F4F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36510701">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58A30A54">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551F916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35DBD4F">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053B5815">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68ADABB">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362F92B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0FDB29D">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50010BA9">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DC32654">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65593DF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F555172">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4BFD1097">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3052744A">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062455B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792A6BC">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2B5D3DE2">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E74ED32">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74EBA25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AE2EC99">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64A68F96">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06A86A84">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14:paraId="4F9B5629">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33714683">
      <w:pPr>
        <w:pStyle w:val="12"/>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320DC06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2BB6D72D">
      <w:pPr>
        <w:pStyle w:val="23"/>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67B660B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40D12C1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42B4733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7F7902B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1BE3942B">
      <w:pPr>
        <w:pStyle w:val="23"/>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0808FAF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68576A0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20E04F6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057DBB9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224162B5">
      <w:pPr>
        <w:pStyle w:val="23"/>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587DC2C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63B73A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3B50EAD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29265B6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781673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15AB77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72672A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79D9B789">
      <w:pPr>
        <w:pStyle w:val="12"/>
        <w:numPr>
          <w:ilvl w:val="0"/>
          <w:numId w:val="5"/>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7DD2E00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65182FDD">
      <w:pPr>
        <w:pStyle w:val="23"/>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6DA26E5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14:paraId="4E35578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836</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14:paraId="44AF8E7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14:paraId="6DACA05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836</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796A11A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285A41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0B7ECB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1CE070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15F416CE">
      <w:pPr>
        <w:pStyle w:val="23"/>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1A810E4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294AB4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1411EB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0B3D22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1DB756F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5E40A2B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565964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23AE33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417526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2903EF06">
      <w:pPr>
        <w:pStyle w:val="13"/>
        <w:numPr>
          <w:ilvl w:val="0"/>
          <w:numId w:val="5"/>
        </w:numPr>
        <w:spacing w:line="560" w:lineRule="exact"/>
        <w:ind w:firstLine="643"/>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项目产出</w:t>
      </w:r>
      <w:r>
        <w:rPr>
          <w:rFonts w:hint="default" w:ascii="Times New Roman" w:hAnsi="Times New Roman" w:eastAsia="楷体_GB2312" w:cs="Times New Roman"/>
          <w:b/>
          <w:bCs/>
          <w:sz w:val="32"/>
          <w:szCs w:val="32"/>
          <w:highlight w:val="none"/>
          <w:lang w:val="en-US" w:eastAsia="zh-CN"/>
        </w:rPr>
        <w:t>情况</w:t>
      </w:r>
    </w:p>
    <w:p w14:paraId="3CDEBAB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w:t>
      </w:r>
      <w:r>
        <w:rPr>
          <w:rFonts w:hint="default" w:ascii="Times New Roman" w:hAnsi="Times New Roman" w:eastAsia="仿宋_GB2312" w:cs="Times New Roman"/>
          <w:sz w:val="32"/>
          <w:szCs w:val="32"/>
          <w:lang w:val="en-US" w:eastAsia="zh-CN"/>
        </w:rPr>
        <w:t>标完成情况如下：</w:t>
      </w:r>
    </w:p>
    <w:p w14:paraId="210710A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数量指标：</w:t>
      </w:r>
    </w:p>
    <w:p w14:paraId="0BBDF13E">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拨付村级运转经费数量</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76个</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76个</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0843EBCA">
      <w:pPr>
        <w:pStyle w:val="14"/>
        <w:ind w:left="0" w:leftChars="0" w:firstLine="640" w:firstLineChars="200"/>
        <w:rPr>
          <w:rFonts w:hint="eastAsia"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kern w:val="2"/>
          <w:sz w:val="32"/>
          <w:szCs w:val="32"/>
          <w:highlight w:val="none"/>
          <w:lang w:val="en-US" w:eastAsia="zh-CN" w:bidi="ar-SA"/>
        </w:rPr>
        <w:t>拨付次数</w:t>
      </w:r>
      <w:r>
        <w:rPr>
          <w:rFonts w:hint="eastAsia" w:ascii="Times New Roman" w:hAnsi="Times New Roman" w:eastAsia="仿宋_GB2312" w:cs="Times New Roman"/>
          <w:kern w:val="2"/>
          <w:sz w:val="32"/>
          <w:szCs w:val="32"/>
          <w:highlight w:val="none"/>
          <w:lang w:val="en-US" w:eastAsia="zh-CN" w:bidi="ar-SA"/>
        </w:rPr>
        <w:t>，指标值：4次，实际完成值：4次，指标完成率100%。</w:t>
      </w:r>
    </w:p>
    <w:p w14:paraId="145C23D7">
      <w:pPr>
        <w:pStyle w:val="14"/>
        <w:ind w:left="0" w:leftChars="0"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质量指标：</w:t>
      </w:r>
    </w:p>
    <w:p w14:paraId="06318F1C">
      <w:pPr>
        <w:shd w:val="clear" w:color="auto" w:fill="auto"/>
        <w:spacing w:line="600" w:lineRule="exact"/>
        <w:ind w:firstLine="640" w:firstLineChars="200"/>
        <w:outlineLvl w:val="0"/>
        <w:rPr>
          <w:rFonts w:hint="default"/>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拨付资金准确率</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479B707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时效指标：</w:t>
      </w:r>
    </w:p>
    <w:p w14:paraId="2EAE570C">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拨付资金及时性</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065D0CF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成本指标：</w:t>
      </w:r>
    </w:p>
    <w:p w14:paraId="65F1D083">
      <w:pPr>
        <w:shd w:val="clear" w:color="auto" w:fill="auto"/>
        <w:spacing w:line="600" w:lineRule="exact"/>
        <w:ind w:firstLine="640" w:firstLineChars="200"/>
        <w:outlineLvl w:val="0"/>
        <w:rPr>
          <w:rFonts w:hint="eastAsia"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每次村级运转经费发放</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209万元</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209万元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614A88A3">
      <w:pPr>
        <w:pStyle w:val="6"/>
        <w:rPr>
          <w:rFonts w:hint="eastAsia"/>
          <w:lang w:eastAsia="zh-CN"/>
        </w:rPr>
      </w:pPr>
    </w:p>
    <w:p w14:paraId="7AAAFFE5">
      <w:pPr>
        <w:pStyle w:val="13"/>
        <w:numPr>
          <w:ilvl w:val="0"/>
          <w:numId w:val="5"/>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32111E7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w:t>
      </w:r>
      <w:r>
        <w:rPr>
          <w:rFonts w:hint="default" w:ascii="Times New Roman" w:hAnsi="Times New Roman" w:eastAsia="仿宋_GB2312" w:cs="Times New Roman"/>
          <w:sz w:val="32"/>
          <w:szCs w:val="32"/>
          <w:highlight w:val="none"/>
          <w:lang w:val="en-US" w:eastAsia="zh-CN"/>
        </w:rPr>
        <w:t>容，由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555EAA4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0B285CB2">
      <w:pPr>
        <w:pStyle w:val="14"/>
        <w:ind w:left="0" w:leftChars="0" w:firstLine="640" w:firstLineChars="200"/>
        <w:rPr>
          <w:rFonts w:hint="eastAsia"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效益指标</w:t>
      </w:r>
      <w:r>
        <w:rPr>
          <w:rFonts w:hint="eastAsia" w:ascii="Times New Roman" w:hAnsi="Times New Roman" w:eastAsia="仿宋_GB2312" w:cs="Times New Roman"/>
          <w:kern w:val="2"/>
          <w:sz w:val="32"/>
          <w:szCs w:val="32"/>
          <w:highlight w:val="none"/>
          <w:lang w:val="en-US" w:eastAsia="zh-CN" w:bidi="ar-SA"/>
        </w:rPr>
        <w:t>：</w:t>
      </w:r>
    </w:p>
    <w:p w14:paraId="4BA6E31B">
      <w:pPr>
        <w:pStyle w:val="6"/>
        <w:ind w:firstLine="640" w:firstLineChars="20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w:t>
      </w:r>
      <w:r>
        <w:rPr>
          <w:rFonts w:hint="default" w:ascii="Times New Roman" w:hAnsi="Times New Roman" w:eastAsia="仿宋_GB2312" w:cs="Times New Roman"/>
          <w:kern w:val="2"/>
          <w:sz w:val="32"/>
          <w:szCs w:val="32"/>
          <w:highlight w:val="none"/>
          <w:lang w:val="en-US" w:eastAsia="zh-CN" w:bidi="ar-SA"/>
        </w:rPr>
        <w:t>提高干部工作热情</w:t>
      </w:r>
      <w:r>
        <w:rPr>
          <w:rFonts w:hint="eastAsia" w:ascii="Times New Roman" w:hAnsi="Times New Roman" w:eastAsia="仿宋_GB2312" w:cs="Times New Roman"/>
          <w:kern w:val="2"/>
          <w:sz w:val="32"/>
          <w:szCs w:val="32"/>
          <w:highlight w:val="none"/>
          <w:lang w:val="en-US" w:eastAsia="zh-CN" w:bidi="ar-SA"/>
        </w:rPr>
        <w:t>，指标值：有所提升，</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有所提升</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6692DC9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0F0F4ABA">
      <w:pPr>
        <w:pStyle w:val="7"/>
        <w:numPr>
          <w:ilvl w:val="0"/>
          <w:numId w:val="0"/>
        </w:numPr>
        <w:ind w:firstLine="640" w:firstLineChars="200"/>
        <w:rPr>
          <w:rFonts w:hint="eastAsia"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满意度指标</w:t>
      </w:r>
      <w:r>
        <w:rPr>
          <w:rFonts w:hint="eastAsia" w:ascii="Times New Roman" w:hAnsi="Times New Roman" w:eastAsia="仿宋_GB2312" w:cs="Times New Roman"/>
          <w:kern w:val="2"/>
          <w:sz w:val="32"/>
          <w:szCs w:val="32"/>
          <w:highlight w:val="none"/>
          <w:lang w:val="en-US" w:eastAsia="zh-CN" w:bidi="ar-SA"/>
        </w:rPr>
        <w:t>：</w:t>
      </w:r>
    </w:p>
    <w:p w14:paraId="4622FC23">
      <w:pPr>
        <w:pStyle w:val="6"/>
        <w:ind w:firstLine="640" w:firstLineChars="20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w:t>
      </w:r>
      <w:r>
        <w:rPr>
          <w:rFonts w:hint="default" w:ascii="Times New Roman" w:hAnsi="Times New Roman" w:eastAsia="仿宋_GB2312" w:cs="Times New Roman"/>
          <w:kern w:val="2"/>
          <w:sz w:val="32"/>
          <w:szCs w:val="32"/>
          <w:highlight w:val="none"/>
          <w:lang w:val="en-US" w:eastAsia="zh-CN" w:bidi="ar-SA"/>
        </w:rPr>
        <w:t>干部满意度</w:t>
      </w:r>
      <w:r>
        <w:rPr>
          <w:rFonts w:hint="eastAsia" w:ascii="Times New Roman" w:hAnsi="Times New Roman" w:eastAsia="仿宋_GB2312" w:cs="Times New Roman"/>
          <w:kern w:val="2"/>
          <w:sz w:val="32"/>
          <w:szCs w:val="32"/>
          <w:highlight w:val="none"/>
          <w:lang w:val="en-US" w:eastAsia="zh-CN" w:bidi="ar-SA"/>
        </w:rPr>
        <w:t>，指标值：98%，</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98%</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0D70E9C3">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00BBA165">
      <w:pPr>
        <w:pStyle w:val="23"/>
        <w:spacing w:line="560" w:lineRule="exact"/>
        <w:ind w:firstLine="64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村（社区）</w:t>
      </w:r>
      <w:r>
        <w:rPr>
          <w:rFonts w:hint="default" w:ascii="Times New Roman" w:hAnsi="Times New Roman" w:eastAsia="仿宋_GB2312" w:cs="Times New Roman"/>
          <w:kern w:val="2"/>
          <w:sz w:val="32"/>
          <w:szCs w:val="32"/>
          <w:lang w:val="en-US" w:eastAsia="zh-CN" w:bidi="ar-SA"/>
        </w:rPr>
        <w:t>项目年初预算</w:t>
      </w:r>
      <w:r>
        <w:rPr>
          <w:rFonts w:hint="eastAsia" w:ascii="Times New Roman" w:hAnsi="Times New Roman" w:eastAsia="仿宋_GB2312" w:cs="Times New Roman"/>
          <w:kern w:val="2"/>
          <w:sz w:val="32"/>
          <w:szCs w:val="32"/>
          <w:lang w:val="en-US" w:eastAsia="zh-CN" w:bidi="ar-SA"/>
        </w:rPr>
        <w:t>836</w:t>
      </w:r>
      <w:r>
        <w:rPr>
          <w:rFonts w:hint="default" w:ascii="Times New Roman" w:hAnsi="Times New Roman" w:eastAsia="仿宋_GB2312" w:cs="Times New Roman"/>
          <w:kern w:val="2"/>
          <w:sz w:val="32"/>
          <w:szCs w:val="32"/>
          <w:lang w:val="en-US" w:eastAsia="zh-CN" w:bidi="ar-SA"/>
        </w:rPr>
        <w:t>万元，全年预算</w:t>
      </w:r>
      <w:r>
        <w:rPr>
          <w:rFonts w:hint="eastAsia" w:ascii="Times New Roman" w:hAnsi="Times New Roman" w:eastAsia="仿宋_GB2312" w:cs="Times New Roman"/>
          <w:kern w:val="2"/>
          <w:sz w:val="32"/>
          <w:szCs w:val="32"/>
          <w:lang w:val="en-US" w:eastAsia="zh-CN" w:bidi="ar-SA"/>
        </w:rPr>
        <w:t>836</w:t>
      </w:r>
      <w:r>
        <w:rPr>
          <w:rFonts w:hint="default" w:ascii="Times New Roman" w:hAnsi="Times New Roman" w:eastAsia="仿宋_GB2312" w:cs="Times New Roman"/>
          <w:kern w:val="2"/>
          <w:sz w:val="32"/>
          <w:szCs w:val="32"/>
          <w:lang w:val="en-US" w:eastAsia="zh-CN" w:bidi="ar-SA"/>
        </w:rPr>
        <w:t>万元，实际支出</w:t>
      </w:r>
      <w:r>
        <w:rPr>
          <w:rFonts w:hint="eastAsia" w:ascii="Times New Roman" w:hAnsi="Times New Roman" w:eastAsia="仿宋_GB2312" w:cs="Times New Roman"/>
          <w:kern w:val="2"/>
          <w:sz w:val="32"/>
          <w:szCs w:val="32"/>
          <w:lang w:val="en-US" w:eastAsia="zh-CN" w:bidi="ar-SA"/>
        </w:rPr>
        <w:t>836</w:t>
      </w:r>
      <w:r>
        <w:rPr>
          <w:rFonts w:hint="default" w:ascii="Times New Roman" w:hAnsi="Times New Roman" w:eastAsia="仿宋_GB2312" w:cs="Times New Roman"/>
          <w:kern w:val="2"/>
          <w:sz w:val="32"/>
          <w:szCs w:val="32"/>
          <w:lang w:val="en-US" w:eastAsia="zh-CN" w:bidi="ar-SA"/>
        </w:rPr>
        <w:t>万元，预算执行率为</w:t>
      </w:r>
      <w:r>
        <w:rPr>
          <w:rFonts w:hint="eastAsia" w:ascii="Times New Roman" w:hAnsi="Times New Roman" w:eastAsia="仿宋_GB2312" w:cs="Times New Roman"/>
          <w:kern w:val="2"/>
          <w:sz w:val="32"/>
          <w:szCs w:val="32"/>
          <w:lang w:val="en-US" w:eastAsia="zh-CN" w:bidi="ar-SA"/>
        </w:rPr>
        <w:t>100</w:t>
      </w:r>
      <w:r>
        <w:rPr>
          <w:rFonts w:hint="default" w:ascii="Times New Roman" w:hAnsi="Times New Roman" w:eastAsia="仿宋_GB2312" w:cs="Times New Roman"/>
          <w:kern w:val="2"/>
          <w:sz w:val="32"/>
          <w:szCs w:val="32"/>
          <w:lang w:val="en-US" w:eastAsia="zh-CN" w:bidi="ar-SA"/>
        </w:rPr>
        <w:t>%，项目绩效指标总体完成率为</w:t>
      </w:r>
      <w:r>
        <w:rPr>
          <w:rFonts w:hint="eastAsia" w:ascii="Times New Roman" w:hAnsi="Times New Roman" w:eastAsia="仿宋_GB2312" w:cs="Times New Roman"/>
          <w:kern w:val="2"/>
          <w:sz w:val="32"/>
          <w:szCs w:val="32"/>
          <w:lang w:val="en-US" w:eastAsia="zh-CN" w:bidi="ar-SA"/>
        </w:rPr>
        <w:t>100</w:t>
      </w:r>
      <w:r>
        <w:rPr>
          <w:rFonts w:hint="default"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w:t>
      </w:r>
    </w:p>
    <w:p w14:paraId="1FF78975">
      <w:pPr>
        <w:spacing w:line="560" w:lineRule="exact"/>
        <w:ind w:firstLine="640" w:firstLineChars="200"/>
        <w:rPr>
          <w:rStyle w:val="22"/>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1AFC5550">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57D676BA">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96953E8">
      <w:pPr>
        <w:pStyle w:val="12"/>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1EDB575D">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0861B0D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1F516A4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4ED12B35">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541847F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692A5A9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55EEFAD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4A98D27A">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7E9355E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4FF612D2">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384A521E">
      <w:pPr>
        <w:pStyle w:val="14"/>
        <w:spacing w:after="0" w:line="560" w:lineRule="exact"/>
        <w:ind w:left="0" w:leftChars="0" w:firstLine="64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eastAsia="zh-CN"/>
        </w:rPr>
        <w:t>无</w:t>
      </w:r>
    </w:p>
    <w:p w14:paraId="1AE101CE">
      <w:pPr>
        <w:rPr>
          <w:rFonts w:hint="default" w:ascii="Times New Roman" w:hAnsi="Times New Roman" w:cs="Times New Roman"/>
        </w:rPr>
      </w:pPr>
      <w:bookmarkStart w:id="1" w:name="_GoBack"/>
      <w:bookmarkEnd w:id="1"/>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4C456A6-9521-4B2E-8563-5C02AE28D3C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embedRegular r:id="rId2" w:fontKey="{1B30FDE0-8D8C-46C7-B2DB-6DF15C0F36B2}"/>
  </w:font>
  <w:font w:name="华文中宋">
    <w:panose1 w:val="02010600040101010101"/>
    <w:charset w:val="86"/>
    <w:family w:val="auto"/>
    <w:pitch w:val="default"/>
    <w:sig w:usb0="00000287" w:usb1="080F0000" w:usb2="00000000" w:usb3="00000000" w:csb0="0004009F" w:csb1="DFD70000"/>
    <w:embedRegular r:id="rId3" w:fontKey="{760EB223-E513-4872-A7B8-A3EA9CB60882}"/>
  </w:font>
  <w:font w:name="方正小标宋_GBK">
    <w:panose1 w:val="02000000000000000000"/>
    <w:charset w:val="86"/>
    <w:family w:val="script"/>
    <w:pitch w:val="default"/>
    <w:sig w:usb0="A00002BF" w:usb1="38CF7CFA" w:usb2="00082016" w:usb3="00000000" w:csb0="00040001" w:csb1="00000000"/>
    <w:embedRegular r:id="rId4" w:fontKey="{E9EF22DF-E01B-42E2-BEE2-9C0A096C78E2}"/>
  </w:font>
  <w:font w:name="方正小标宋简体">
    <w:panose1 w:val="02000000000000000000"/>
    <w:charset w:val="86"/>
    <w:family w:val="auto"/>
    <w:pitch w:val="default"/>
    <w:sig w:usb0="00000001" w:usb1="08000000" w:usb2="00000000" w:usb3="00000000" w:csb0="00040000" w:csb1="00000000"/>
    <w:embedRegular r:id="rId5" w:fontKey="{E4A1E3A7-92BA-4A21-910F-50F9FB8DCA56}"/>
  </w:font>
  <w:font w:name="楷体_GB2312">
    <w:altName w:val="楷体"/>
    <w:panose1 w:val="02010609030101010101"/>
    <w:charset w:val="86"/>
    <w:family w:val="auto"/>
    <w:pitch w:val="default"/>
    <w:sig w:usb0="00000000" w:usb1="00000000" w:usb2="00000000" w:usb3="00000000" w:csb0="00040000" w:csb1="00000000"/>
    <w:embedRegular r:id="rId6" w:fontKey="{D79A93AF-4E8F-4894-BDB8-FAA115AA1704}"/>
  </w:font>
  <w:font w:name="方正仿宋_GBK">
    <w:altName w:val="微软雅黑"/>
    <w:panose1 w:val="02000000000000000000"/>
    <w:charset w:val="86"/>
    <w:family w:val="auto"/>
    <w:pitch w:val="default"/>
    <w:sig w:usb0="00000000" w:usb1="00000000" w:usb2="00082016" w:usb3="00000000" w:csb0="00040001" w:csb1="00000000"/>
    <w:embedRegular r:id="rId7" w:fontKey="{790E5CAD-F0A2-4285-A4C7-0E5A7940CE8E}"/>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embedRegular r:id="rId8" w:fontKey="{83B81015-F060-406B-A981-3544B0E8E1B8}"/>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5996BF00">
        <w:pPr>
          <w:pStyle w:val="9"/>
          <w:jc w:val="center"/>
        </w:pPr>
        <w:r>
          <w:fldChar w:fldCharType="begin"/>
        </w:r>
        <w:r>
          <w:instrText xml:space="preserve">PAGE   \* MERGEFORMAT</w:instrText>
        </w:r>
        <w:r>
          <w:fldChar w:fldCharType="separate"/>
        </w:r>
        <w:r>
          <w:rPr>
            <w:lang w:val="zh-CN"/>
          </w:rPr>
          <w:t>13</w:t>
        </w:r>
        <w:r>
          <w:fldChar w:fldCharType="end"/>
        </w:r>
      </w:p>
    </w:sdtContent>
  </w:sdt>
  <w:p w14:paraId="00BB2E82">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3"/>
      <w:numFmt w:val="chineseCounting"/>
      <w:suff w:val="nothing"/>
      <w:lvlText w:val="%1、"/>
      <w:lvlJc w:val="left"/>
      <w:rPr>
        <w:rFonts w:hint="eastAsia"/>
      </w:rPr>
    </w:lvl>
  </w:abstractNum>
  <w:abstractNum w:abstractNumId="2">
    <w:nsid w:val="CF092B84"/>
    <w:multiLevelType w:val="singleLevel"/>
    <w:tmpl w:val="CF092B84"/>
    <w:lvl w:ilvl="0" w:tentative="0">
      <w:start w:val="1"/>
      <w:numFmt w:val="decimal"/>
      <w:suff w:val="nothing"/>
      <w:lvlText w:val="（%1）"/>
      <w:lvlJc w:val="left"/>
    </w:lvl>
  </w:abstractNum>
  <w:abstractNum w:abstractNumId="3">
    <w:nsid w:val="0053208E"/>
    <w:multiLevelType w:val="singleLevel"/>
    <w:tmpl w:val="0053208E"/>
    <w:lvl w:ilvl="0" w:tentative="0">
      <w:start w:val="1"/>
      <w:numFmt w:val="decimal"/>
      <w:pStyle w:val="7"/>
      <w:lvlText w:val="%1."/>
      <w:lvlJc w:val="left"/>
      <w:pPr>
        <w:tabs>
          <w:tab w:val="left" w:pos="2040"/>
        </w:tabs>
        <w:ind w:left="2040" w:hanging="360"/>
      </w:pPr>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6868535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qFormat="1"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next w:val="5"/>
    <w:qFormat/>
    <w:uiPriority w:val="0"/>
    <w:pPr>
      <w:spacing w:after="120"/>
      <w:ind w:left="420" w:leftChars="200"/>
    </w:pPr>
    <w:rPr>
      <w:rFonts w:ascii="Calibri" w:hAnsi="Calibri"/>
    </w:rPr>
  </w:style>
  <w:style w:type="paragraph" w:styleId="5">
    <w:name w:val="envelope return"/>
    <w:basedOn w:val="1"/>
    <w:qFormat/>
    <w:uiPriority w:val="0"/>
    <w:pPr>
      <w:snapToGrid w:val="0"/>
    </w:pPr>
    <w:rPr>
      <w:rFonts w:ascii="Arial" w:hAnsi="Arial"/>
    </w:rPr>
  </w:style>
  <w:style w:type="paragraph" w:styleId="6">
    <w:name w:val="Plain Text"/>
    <w:basedOn w:val="1"/>
    <w:next w:val="7"/>
    <w:qFormat/>
    <w:uiPriority w:val="0"/>
    <w:rPr>
      <w:rFonts w:ascii="宋体" w:hAnsi="Courier New" w:eastAsia="宋体" w:cs="Courier New"/>
      <w:szCs w:val="21"/>
    </w:rPr>
  </w:style>
  <w:style w:type="paragraph" w:styleId="7">
    <w:name w:val="List Number 5"/>
    <w:basedOn w:val="1"/>
    <w:qFormat/>
    <w:uiPriority w:val="0"/>
    <w:pPr>
      <w:numPr>
        <w:ilvl w:val="0"/>
        <w:numId w:val="1"/>
      </w:numPr>
    </w:pPr>
  </w:style>
  <w:style w:type="paragraph" w:styleId="8">
    <w:name w:val="Balloon Text"/>
    <w:basedOn w:val="1"/>
    <w:link w:val="24"/>
    <w:qFormat/>
    <w:uiPriority w:val="0"/>
    <w:rPr>
      <w:sz w:val="18"/>
      <w:szCs w:val="18"/>
    </w:rPr>
  </w:style>
  <w:style w:type="paragraph" w:styleId="9">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10">
    <w:name w:val="header"/>
    <w:basedOn w:val="1"/>
    <w:link w:val="25"/>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3">
    <w:name w:val="Body Text First Indent"/>
    <w:basedOn w:val="3"/>
    <w:qFormat/>
    <w:uiPriority w:val="0"/>
    <w:pPr>
      <w:spacing w:after="0"/>
      <w:ind w:firstLine="200" w:firstLineChars="200"/>
    </w:pPr>
  </w:style>
  <w:style w:type="paragraph" w:styleId="14">
    <w:name w:val="Body Text First Indent 2"/>
    <w:basedOn w:val="4"/>
    <w:next w:val="6"/>
    <w:qFormat/>
    <w:uiPriority w:val="0"/>
    <w:pPr>
      <w:ind w:firstLine="420" w:firstLineChars="200"/>
    </w:pPr>
  </w:style>
  <w:style w:type="table" w:styleId="16">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8">
    <w:name w:val="Strong"/>
    <w:basedOn w:val="17"/>
    <w:qFormat/>
    <w:uiPriority w:val="0"/>
    <w:rPr>
      <w:b/>
      <w:bCs/>
    </w:rPr>
  </w:style>
  <w:style w:type="paragraph" w:customStyle="1" w:styleId="19">
    <w:name w:val="Comment Text"/>
    <w:basedOn w:val="1"/>
    <w:link w:val="26"/>
    <w:qFormat/>
    <w:uiPriority w:val="0"/>
    <w:pPr>
      <w:jc w:val="left"/>
    </w:pPr>
  </w:style>
  <w:style w:type="paragraph" w:customStyle="1" w:styleId="20">
    <w:name w:val="Comment Subject"/>
    <w:basedOn w:val="19"/>
    <w:next w:val="19"/>
    <w:link w:val="27"/>
    <w:qFormat/>
    <w:uiPriority w:val="0"/>
    <w:rPr>
      <w:b/>
      <w:bCs/>
    </w:rPr>
  </w:style>
  <w:style w:type="character" w:customStyle="1" w:styleId="21">
    <w:name w:val="Comment Reference"/>
    <w:basedOn w:val="17"/>
    <w:qFormat/>
    <w:uiPriority w:val="0"/>
    <w:rPr>
      <w:sz w:val="21"/>
      <w:szCs w:val="21"/>
    </w:rPr>
  </w:style>
  <w:style w:type="character" w:customStyle="1" w:styleId="22">
    <w:name w:val="fontstyle01"/>
    <w:qFormat/>
    <w:uiPriority w:val="0"/>
    <w:rPr>
      <w:rFonts w:ascii="仿宋_GB2312" w:hAnsi="仿宋_GB2312" w:eastAsia="仿宋_GB2312" w:cs="仿宋_GB2312"/>
      <w:color w:val="000000"/>
      <w:sz w:val="32"/>
      <w:szCs w:val="32"/>
    </w:rPr>
  </w:style>
  <w:style w:type="paragraph" w:customStyle="1" w:styleId="23">
    <w:name w:val="闻政-正文段落文字"/>
    <w:basedOn w:val="1"/>
    <w:qFormat/>
    <w:uiPriority w:val="3"/>
    <w:pPr>
      <w:spacing w:line="500" w:lineRule="exact"/>
      <w:ind w:firstLine="200"/>
    </w:pPr>
    <w:rPr>
      <w:kern w:val="0"/>
      <w:szCs w:val="28"/>
    </w:rPr>
  </w:style>
  <w:style w:type="character" w:customStyle="1" w:styleId="24">
    <w:name w:val="批注框文本 字符"/>
    <w:basedOn w:val="17"/>
    <w:link w:val="8"/>
    <w:qFormat/>
    <w:uiPriority w:val="0"/>
    <w:rPr>
      <w:rFonts w:ascii="Times New Roman" w:hAnsi="Times New Roman" w:eastAsia="宋体" w:cs="Times New Roman"/>
      <w:kern w:val="2"/>
      <w:sz w:val="18"/>
      <w:szCs w:val="18"/>
    </w:rPr>
  </w:style>
  <w:style w:type="character" w:customStyle="1" w:styleId="25">
    <w:name w:val="页眉 字符"/>
    <w:basedOn w:val="17"/>
    <w:link w:val="10"/>
    <w:qFormat/>
    <w:uiPriority w:val="0"/>
    <w:rPr>
      <w:rFonts w:ascii="Times New Roman" w:hAnsi="Times New Roman" w:eastAsia="宋体" w:cs="Times New Roman"/>
      <w:kern w:val="2"/>
      <w:sz w:val="18"/>
      <w:szCs w:val="18"/>
    </w:rPr>
  </w:style>
  <w:style w:type="character" w:customStyle="1" w:styleId="26">
    <w:name w:val="批注文字 字符"/>
    <w:basedOn w:val="17"/>
    <w:link w:val="19"/>
    <w:qFormat/>
    <w:uiPriority w:val="0"/>
    <w:rPr>
      <w:rFonts w:ascii="Times New Roman" w:hAnsi="Times New Roman" w:eastAsia="宋体" w:cs="Times New Roman"/>
      <w:kern w:val="2"/>
      <w:sz w:val="21"/>
      <w:szCs w:val="24"/>
    </w:rPr>
  </w:style>
  <w:style w:type="character" w:customStyle="1" w:styleId="27">
    <w:name w:val="批注主题 字符"/>
    <w:basedOn w:val="26"/>
    <w:link w:val="20"/>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eyJoZGlkIjoiOTY3OWQ5ODRhNWU2YjMzYWUyOTE0MDNjZTg2MTUxODIiLCJ1c2VySWQiOiIzNDkzMjE3MDYifQ==</vt:lpwstr>
  </property>
</Properties>
</file>

<file path=customXml/itemProps1.xml><?xml version="1.0" encoding="utf-8"?>
<ds:datastoreItem xmlns:ds="http://schemas.openxmlformats.org/officeDocument/2006/customXml" ds:itemID="{b61fff78-1722-41c7-a41e-ce26e05e22fa}">
  <ds:schemaRefs/>
</ds:datastoreItem>
</file>

<file path=docProps/app.xml><?xml version="1.0" encoding="utf-8"?>
<Properties xmlns="http://schemas.openxmlformats.org/officeDocument/2006/extended-properties" xmlns:vt="http://schemas.openxmlformats.org/officeDocument/2006/docPropsVTypes">
  <Template>Normal</Template>
  <Pages>21</Pages>
  <Words>10394</Words>
  <Characters>10606</Characters>
  <Lines>58</Lines>
  <Paragraphs>16</Paragraphs>
  <TotalTime>85</TotalTime>
  <ScaleCrop>false</ScaleCrop>
  <LinksUpToDate>false</LinksUpToDate>
  <CharactersWithSpaces>10618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忆</cp:lastModifiedBy>
  <dcterms:modified xsi:type="dcterms:W3CDTF">2025-11-13T06:02:05Z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F1A32EB7C53F433780EB4BD1AD3DECDF_13</vt:lpwstr>
  </property>
  <property fmtid="{D5CDD505-2E9C-101B-9397-08002B2CF9AE}" pid="4" name="KSOTemplateDocerSaveRecord">
    <vt:lpwstr>eyJoZGlkIjoiMzEwNjkzMWMxZWMzNzU0NmUyNzQ2NGY3YzlmZjBhZDUiLCJ1c2VySWQiOiI0OTMxMTE3MjUifQ==</vt:lpwstr>
  </property>
</Properties>
</file>