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22DCEE"/>
    <w:p w14:paraId="622856B1">
      <w:pPr>
        <w:spacing w:line="540" w:lineRule="exact"/>
        <w:jc w:val="center"/>
        <w:rPr>
          <w:rFonts w:hint="default" w:ascii="Times New Roman" w:hAnsi="Times New Roman" w:eastAsia="华文中宋" w:cs="Times New Roman"/>
          <w:b/>
          <w:kern w:val="0"/>
          <w:sz w:val="52"/>
          <w:szCs w:val="52"/>
        </w:rPr>
      </w:pPr>
    </w:p>
    <w:p w14:paraId="7A937524">
      <w:pPr>
        <w:spacing w:line="540" w:lineRule="exact"/>
        <w:rPr>
          <w:rFonts w:hint="default" w:ascii="Times New Roman" w:hAnsi="Times New Roman" w:eastAsia="华文中宋" w:cs="Times New Roman"/>
          <w:b/>
          <w:kern w:val="0"/>
          <w:sz w:val="52"/>
          <w:szCs w:val="52"/>
        </w:rPr>
      </w:pPr>
    </w:p>
    <w:p w14:paraId="7EEBCA64">
      <w:pPr>
        <w:spacing w:line="540" w:lineRule="exact"/>
        <w:jc w:val="center"/>
        <w:rPr>
          <w:rFonts w:hint="default" w:ascii="Times New Roman" w:hAnsi="Times New Roman" w:eastAsia="华文中宋" w:cs="Times New Roman"/>
          <w:b/>
          <w:kern w:val="0"/>
          <w:sz w:val="52"/>
          <w:szCs w:val="52"/>
        </w:rPr>
      </w:pPr>
    </w:p>
    <w:p w14:paraId="61D72A5A">
      <w:pPr>
        <w:spacing w:line="540" w:lineRule="exact"/>
        <w:jc w:val="center"/>
        <w:rPr>
          <w:rFonts w:hint="default" w:ascii="Times New Roman" w:hAnsi="Times New Roman" w:eastAsia="华文中宋" w:cs="Times New Roman"/>
          <w:b/>
          <w:kern w:val="0"/>
          <w:sz w:val="52"/>
          <w:szCs w:val="52"/>
        </w:rPr>
      </w:pPr>
    </w:p>
    <w:p w14:paraId="6B8B1C98">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收回伊犁汇通矿业发展有限公司特克斯县青布拉克铜镍矿补偿款项目支出绩效评价报告</w:t>
      </w:r>
    </w:p>
    <w:p w14:paraId="2A96B917">
      <w:pPr>
        <w:spacing w:line="540" w:lineRule="exact"/>
        <w:jc w:val="center"/>
        <w:rPr>
          <w:rFonts w:hint="default" w:ascii="Times New Roman" w:hAnsi="Times New Roman" w:eastAsia="华文中宋" w:cs="Times New Roman"/>
          <w:b/>
          <w:kern w:val="0"/>
          <w:sz w:val="52"/>
          <w:szCs w:val="52"/>
        </w:rPr>
      </w:pPr>
    </w:p>
    <w:p w14:paraId="0FA83927">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14:paraId="52F14FE7">
      <w:pPr>
        <w:spacing w:line="540" w:lineRule="exact"/>
        <w:jc w:val="center"/>
        <w:rPr>
          <w:rFonts w:hint="default" w:ascii="Times New Roman" w:hAnsi="Times New Roman" w:eastAsia="仿宋_GB2312" w:cs="Times New Roman"/>
          <w:kern w:val="0"/>
          <w:sz w:val="32"/>
          <w:szCs w:val="32"/>
        </w:rPr>
      </w:pPr>
    </w:p>
    <w:p w14:paraId="0C4F6564">
      <w:pPr>
        <w:spacing w:line="540" w:lineRule="exact"/>
        <w:jc w:val="center"/>
        <w:rPr>
          <w:rFonts w:hint="default" w:ascii="Times New Roman" w:hAnsi="Times New Roman" w:eastAsia="仿宋_GB2312" w:cs="Times New Roman"/>
          <w:kern w:val="0"/>
          <w:sz w:val="32"/>
          <w:szCs w:val="32"/>
        </w:rPr>
      </w:pPr>
    </w:p>
    <w:p w14:paraId="43C057A0">
      <w:pPr>
        <w:spacing w:line="540" w:lineRule="exact"/>
        <w:jc w:val="center"/>
        <w:rPr>
          <w:rFonts w:hint="default" w:ascii="Times New Roman" w:hAnsi="Times New Roman" w:eastAsia="仿宋_GB2312" w:cs="Times New Roman"/>
          <w:kern w:val="0"/>
          <w:sz w:val="32"/>
          <w:szCs w:val="32"/>
        </w:rPr>
      </w:pPr>
    </w:p>
    <w:p w14:paraId="1DA839BB">
      <w:pPr>
        <w:spacing w:line="540" w:lineRule="exact"/>
        <w:jc w:val="both"/>
        <w:rPr>
          <w:rFonts w:hint="default" w:ascii="Times New Roman" w:hAnsi="Times New Roman" w:eastAsia="仿宋_GB2312" w:cs="Times New Roman"/>
          <w:kern w:val="0"/>
          <w:sz w:val="32"/>
          <w:szCs w:val="32"/>
        </w:rPr>
      </w:pPr>
    </w:p>
    <w:p w14:paraId="5D837C6D">
      <w:pPr>
        <w:spacing w:line="540" w:lineRule="exact"/>
        <w:rPr>
          <w:rFonts w:hint="default" w:ascii="Times New Roman" w:hAnsi="Times New Roman" w:eastAsia="仿宋_GB2312" w:cs="Times New Roman"/>
          <w:kern w:val="0"/>
          <w:sz w:val="32"/>
          <w:szCs w:val="32"/>
        </w:rPr>
      </w:pPr>
    </w:p>
    <w:p w14:paraId="65D50AA7">
      <w:pPr>
        <w:spacing w:line="700" w:lineRule="exact"/>
        <w:ind w:firstLine="1280" w:firstLineChars="4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项目名称：收回伊犁汇通矿业发展有限公司</w:t>
      </w:r>
    </w:p>
    <w:p w14:paraId="3A83CE47">
      <w:pPr>
        <w:spacing w:line="700" w:lineRule="exact"/>
        <w:ind w:firstLine="2880" w:firstLineChars="9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特克斯县青布拉克铜镍矿补偿款</w:t>
      </w:r>
    </w:p>
    <w:p w14:paraId="77B15D07">
      <w:pPr>
        <w:spacing w:line="700" w:lineRule="exact"/>
        <w:ind w:firstLine="1280" w:firstLineChars="4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实施单位（公章）：特克斯县自然资源局</w:t>
      </w:r>
    </w:p>
    <w:p w14:paraId="07C801D8">
      <w:pPr>
        <w:spacing w:line="700" w:lineRule="exact"/>
        <w:ind w:firstLine="1280" w:firstLineChars="4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主管部门（公章）：特克斯县自然资源局</w:t>
      </w:r>
    </w:p>
    <w:p w14:paraId="1E1DF590">
      <w:pPr>
        <w:spacing w:line="700" w:lineRule="exact"/>
        <w:ind w:firstLine="1280" w:firstLineChars="4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val="en-US" w:eastAsia="zh-CN"/>
        </w:rPr>
        <w:t>袁帅</w:t>
      </w:r>
    </w:p>
    <w:p w14:paraId="7C98E1A8">
      <w:pPr>
        <w:spacing w:line="700" w:lineRule="exact"/>
        <w:ind w:firstLine="128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19</w:t>
      </w:r>
      <w:r>
        <w:rPr>
          <w:rFonts w:hint="default" w:ascii="Times New Roman" w:hAnsi="Times New Roman" w:eastAsia="仿宋_GB2312" w:cs="Times New Roman"/>
          <w:kern w:val="0"/>
          <w:sz w:val="32"/>
          <w:szCs w:val="32"/>
        </w:rPr>
        <w:t>日</w:t>
      </w:r>
    </w:p>
    <w:p w14:paraId="492D7E20">
      <w:pPr>
        <w:spacing w:line="540" w:lineRule="exact"/>
        <w:jc w:val="center"/>
        <w:rPr>
          <w:rFonts w:hint="default" w:ascii="Times New Roman" w:hAnsi="Times New Roman" w:eastAsia="仿宋_GB2312" w:cs="Times New Roman"/>
          <w:kern w:val="0"/>
          <w:sz w:val="30"/>
          <w:szCs w:val="30"/>
        </w:rPr>
      </w:pPr>
    </w:p>
    <w:p w14:paraId="23E406EE">
      <w:pPr>
        <w:spacing w:line="540" w:lineRule="exact"/>
        <w:rPr>
          <w:rStyle w:val="16"/>
          <w:rFonts w:hint="default" w:ascii="Times New Roman" w:hAnsi="Times New Roman" w:eastAsia="黑体" w:cs="Times New Roman"/>
          <w:b w:val="0"/>
          <w:spacing w:val="-4"/>
          <w:sz w:val="32"/>
          <w:szCs w:val="32"/>
        </w:rPr>
      </w:pPr>
    </w:p>
    <w:p w14:paraId="1437407A">
      <w:pPr>
        <w:spacing w:line="560" w:lineRule="exact"/>
        <w:ind w:firstLine="640" w:firstLineChars="200"/>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14:paraId="70C640EE">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2701DBD6">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280129F5">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79A48BEE">
      <w:pPr>
        <w:pStyle w:val="10"/>
        <w:numPr>
          <w:ilvl w:val="0"/>
          <w:numId w:val="0"/>
        </w:numPr>
        <w:spacing w:before="0" w:after="0" w:line="560" w:lineRule="exact"/>
        <w:ind w:firstLine="640" w:firstLineChars="200"/>
        <w:jc w:val="both"/>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因伊犁汇通矿业发展有限公司的特克斯县青布拉克铜镍矿选矿厂分布于天山自然遗产禁建区和重要景观区内，为落实生态保护政策、优化区域发展布局，政府决定对该选矿厂进行关停，并对其土地使用权和选矿权进行经济补偿，特克斯县自然资源局负责实施该补偿项目。</w:t>
      </w:r>
    </w:p>
    <w:p w14:paraId="18EEBA07">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3867A429">
      <w:pPr>
        <w:pStyle w:val="10"/>
        <w:numPr>
          <w:ilvl w:val="0"/>
          <w:numId w:val="0"/>
        </w:numPr>
        <w:spacing w:before="0" w:after="0" w:line="560" w:lineRule="exact"/>
        <w:ind w:firstLine="640" w:firstLineChars="200"/>
        <w:jc w:val="both"/>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项目主要内容：本项目主要对伊犁汇通矿业关停的青布拉克铜镍矿选矿厂及周边区域的土地使用权和选矿权开展经济补偿工作，包括确定补偿标准、核算补偿金额、完成资金支付等具体工作。</w:t>
      </w:r>
    </w:p>
    <w:p w14:paraId="6E217889">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项目实施情况：2024年，特克斯县自然资源局</w:t>
      </w:r>
      <w:r>
        <w:rPr>
          <w:rFonts w:hint="eastAsia" w:eastAsia="仿宋_GB2312" w:cs="Times New Roman"/>
          <w:sz w:val="32"/>
          <w:szCs w:val="32"/>
          <w:lang w:val="en-US" w:eastAsia="zh-CN"/>
        </w:rPr>
        <w:t>依据</w:t>
      </w:r>
      <w:r>
        <w:rPr>
          <w:rFonts w:hint="default" w:ascii="Times New Roman" w:hAnsi="Times New Roman" w:eastAsia="仿宋_GB2312" w:cs="Times New Roman"/>
          <w:sz w:val="32"/>
          <w:szCs w:val="32"/>
        </w:rPr>
        <w:t>政府批复推进补偿工作，经专业评估确定补偿金额，经多轮协商与企业签约，严格按流程发放849.87万元补偿款，支付及发放及时率均达95%，完成选矿权收回及档案归档。同时，联合生态部门开展生态修复，已完成场地清理和植被恢复；补偿资金助力周边道路修缮、水电管网优化等基础设施改造，有效改善辖区基础配套。</w:t>
      </w:r>
    </w:p>
    <w:p w14:paraId="350AD7F6">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44D156A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458F091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849.87</w:t>
      </w:r>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849.87</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ascii="Times New Roman" w:hAnsi="Times New Roman"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14:paraId="4D50316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3B6A888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849.87</w:t>
      </w:r>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849.87</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ascii="Times New Roman" w:hAnsi="Times New Roman" w:eastAsia="仿宋_GB2312" w:cs="Times New Roman"/>
          <w:sz w:val="32"/>
          <w:szCs w:val="32"/>
          <w:highlight w:val="none"/>
          <w:lang w:val="en-US" w:eastAsia="zh-CN"/>
        </w:rPr>
        <w:t>849.87</w:t>
      </w:r>
      <w:r>
        <w:rPr>
          <w:rFonts w:hint="default" w:ascii="Times New Roman" w:hAnsi="Times New Roman" w:eastAsia="仿宋_GB2312" w:cs="Times New Roman"/>
          <w:sz w:val="32"/>
          <w:szCs w:val="32"/>
          <w:highlight w:val="none"/>
          <w:lang w:val="en-US" w:eastAsia="zh-CN"/>
        </w:rPr>
        <w:t>万元，预算执行率为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%，主要用于：支付伊犁汇通矿业发展有限公司的土地使用权和选矿权补偿款，确保专款专用。</w:t>
      </w:r>
    </w:p>
    <w:p w14:paraId="55F2BCD0">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1AF2F24F">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总体目标</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对伊犁汇通矿业发展有限公司，因分布于天山自然遗产禁建区和重要景观区内而被政府关停的特克斯县青布拉克铜镍矿选矿厂及周边区域的土地使用权和选矿权进行经济补偿。</w:t>
      </w:r>
    </w:p>
    <w:p w14:paraId="76B92425">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sz w:val="32"/>
          <w:szCs w:val="32"/>
          <w:highlight w:val="none"/>
        </w:rPr>
        <w:t>阶段性目标</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2024年度</w:t>
      </w:r>
      <w:r>
        <w:rPr>
          <w:rFonts w:hint="eastAsia" w:eastAsia="仿宋_GB2312" w:cs="Times New Roman"/>
          <w:sz w:val="32"/>
          <w:szCs w:val="32"/>
          <w:highlight w:val="none"/>
          <w:lang w:val="en-US" w:eastAsia="zh-CN"/>
        </w:rPr>
        <w:t>上半年</w:t>
      </w:r>
      <w:r>
        <w:rPr>
          <w:rFonts w:hint="default" w:ascii="Times New Roman" w:hAnsi="Times New Roman" w:eastAsia="仿宋_GB2312" w:cs="Times New Roman"/>
          <w:sz w:val="32"/>
          <w:szCs w:val="32"/>
          <w:highlight w:val="none"/>
        </w:rPr>
        <w:t>完成补偿方案制定、资金核算、补偿协议签订</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资金支付</w:t>
      </w:r>
      <w:r>
        <w:rPr>
          <w:rFonts w:hint="eastAsia" w:eastAsia="仿宋_GB2312" w:cs="Times New Roman"/>
          <w:sz w:val="32"/>
          <w:szCs w:val="32"/>
          <w:highlight w:val="none"/>
          <w:lang w:val="en-US" w:eastAsia="zh-CN"/>
        </w:rPr>
        <w:t>500万元</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2024年下半年完成资金支付349.875万元，</w:t>
      </w:r>
      <w:r>
        <w:rPr>
          <w:rFonts w:hint="default" w:ascii="Times New Roman" w:hAnsi="Times New Roman" w:eastAsia="仿宋_GB2312" w:cs="Times New Roman"/>
          <w:sz w:val="32"/>
          <w:szCs w:val="32"/>
          <w:highlight w:val="none"/>
        </w:rPr>
        <w:t>确保收回1个选矿权，补偿资金支付完成率、发放及时率均达到95%以上，受补偿对象满意度达到95%以上。</w:t>
      </w:r>
    </w:p>
    <w:p w14:paraId="747A2048">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二、绩效评价工作开展情况</w:t>
      </w:r>
    </w:p>
    <w:p w14:paraId="1271ADC6">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29A940D3">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val="en-US" w:eastAsia="zh-CN"/>
        </w:rPr>
      </w:pPr>
      <w:r>
        <w:rPr>
          <w:rFonts w:hint="default" w:ascii="Times New Roman" w:hAnsi="Times New Roman" w:eastAsia="仿宋_GB2312" w:cs="Times New Roman"/>
          <w:b w:val="0"/>
          <w:bCs w:val="0"/>
          <w:color w:val="auto"/>
          <w:highlight w:val="none"/>
          <w:lang w:val="en-US" w:eastAsia="zh-CN"/>
        </w:rPr>
        <w:t>1.绩效评价完整性</w:t>
      </w:r>
    </w:p>
    <w:p w14:paraId="3534ECC2">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10A0608F">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在评价指标体系的构建上，充分考虑了项目的性质、目标以及预期成果，选取了具有代表性和可衡量性的关键指标，涵盖了社会效益、</w:t>
      </w:r>
      <w:r>
        <w:rPr>
          <w:rFonts w:hint="eastAsia" w:eastAsia="仿宋_GB2312" w:cs="Times New Roman"/>
          <w:color w:val="auto"/>
          <w:sz w:val="32"/>
          <w:szCs w:val="32"/>
          <w:highlight w:val="none"/>
          <w:lang w:val="en-US" w:eastAsia="zh-CN"/>
        </w:rPr>
        <w:t>生态</w:t>
      </w:r>
      <w:r>
        <w:rPr>
          <w:rFonts w:hint="default" w:ascii="Times New Roman" w:hAnsi="Times New Roman" w:eastAsia="仿宋_GB2312" w:cs="Times New Roman"/>
          <w:color w:val="auto"/>
          <w:sz w:val="32"/>
          <w:szCs w:val="32"/>
          <w:highlight w:val="none"/>
          <w:lang w:val="en-US" w:eastAsia="zh-CN"/>
        </w:rPr>
        <w:t>效益等多个维度，力求全方位反映项目的绩效状况。同时，对于每个指标的评价标准和数据来源均进行了明确说明，确保评价结果的客观性和可追溯性。</w:t>
      </w:r>
    </w:p>
    <w:p w14:paraId="6DA271B9">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5CC1AAE5">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65CB3930">
      <w:pPr>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6308D3D3">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14:paraId="4011545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3DF963D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效益等多维度指标，为项目后续的改进与优化提供科学依据。</w:t>
      </w:r>
    </w:p>
    <w:p w14:paraId="63FE47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3FD9648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6E76D8E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00368CA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09CBE22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1F9B8CE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7D6EBB6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080B3F0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14A870B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w:t>
      </w:r>
      <w:r>
        <w:rPr>
          <w:rFonts w:hint="eastAsia" w:eastAsia="仿宋_GB2312" w:cs="Times New Roman"/>
          <w:sz w:val="32"/>
          <w:szCs w:val="32"/>
          <w:highlight w:val="none"/>
          <w:lang w:val="en-US" w:eastAsia="zh-CN"/>
        </w:rPr>
        <w:t>生态效益</w:t>
      </w:r>
      <w:r>
        <w:rPr>
          <w:rFonts w:hint="default" w:ascii="Times New Roman" w:hAnsi="Times New Roman" w:eastAsia="仿宋_GB2312" w:cs="Times New Roman"/>
          <w:sz w:val="32"/>
          <w:szCs w:val="32"/>
          <w:highlight w:val="none"/>
        </w:rPr>
        <w:t>与社会效益。</w:t>
      </w:r>
    </w:p>
    <w:p w14:paraId="6A503738">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14:paraId="075DCE85">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本项目预算绩效评价报告的评价对象是收回伊犁汇通矿业发展有限公司特克斯县青布拉克铜镍矿补偿款及其预算执行情况。该项目由</w:t>
      </w:r>
      <w:r>
        <w:rPr>
          <w:rFonts w:hint="eastAsia" w:ascii="Times New Roman" w:hAnsi="Times New Roman" w:eastAsia="仿宋_GB2312" w:cs="Times New Roman"/>
          <w:b w:val="0"/>
          <w:bCs w:val="0"/>
          <w:highlight w:val="none"/>
          <w:lang w:val="en-US" w:eastAsia="zh-CN"/>
        </w:rPr>
        <w:t>袁帅</w:t>
      </w:r>
      <w:r>
        <w:rPr>
          <w:rFonts w:hint="default" w:ascii="Times New Roman" w:hAnsi="Times New Roman" w:eastAsia="仿宋_GB2312" w:cs="Times New Roman"/>
          <w:b w:val="0"/>
          <w:bCs w:val="0"/>
          <w:highlight w:val="none"/>
        </w:rPr>
        <w:t>负责实施，旨在对伊犁汇通矿业发展有限公司，因分布于天山自然遗产禁建区和重要景观区内而被政府关停的特克斯县青布拉克铜镍矿选矿厂及周边区域的土地使用权和选矿权进行经济补偿</w:t>
      </w:r>
      <w:r>
        <w:rPr>
          <w:rFonts w:hint="eastAsia"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资金合理投入，改善辖区基础配套与生态，助力可持续发展</w:t>
      </w:r>
      <w:r>
        <w:rPr>
          <w:rFonts w:hint="eastAsia"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项目预算涵盖从</w:t>
      </w:r>
      <w:r>
        <w:rPr>
          <w:rFonts w:hint="eastAsia" w:ascii="Times New Roman" w:hAnsi="Times New Roman" w:eastAsia="仿宋_GB2312" w:cs="Times New Roman"/>
          <w:b w:val="0"/>
          <w:bCs w:val="0"/>
          <w:highlight w:val="none"/>
          <w:lang w:val="en-US" w:eastAsia="zh-CN"/>
        </w:rPr>
        <w:t>2024年2月7日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2024年12月25日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849.87</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14:paraId="30B23A67">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14:paraId="4FABD161">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07FF2DA3">
      <w:pPr>
        <w:pStyle w:val="10"/>
        <w:widowControl w:val="0"/>
        <w:numPr>
          <w:ilvl w:val="0"/>
          <w:numId w:val="1"/>
        </w:numPr>
        <w:spacing w:before="0" w:after="0" w:line="560" w:lineRule="exact"/>
        <w:ind w:left="-10" w:leftChars="0" w:firstLine="640" w:firstLineChars="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6039CD54">
      <w:pPr>
        <w:pStyle w:val="10"/>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657E9FC0">
      <w:pPr>
        <w:pStyle w:val="10"/>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3175DEF8">
      <w:pPr>
        <w:pStyle w:val="10"/>
        <w:widowControl w:val="0"/>
        <w:numPr>
          <w:ilvl w:val="0"/>
          <w:numId w:val="1"/>
        </w:numPr>
        <w:spacing w:before="0" w:after="0" w:line="560" w:lineRule="exact"/>
        <w:ind w:left="-10" w:leftChars="0" w:firstLine="640" w:firstLineChars="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影响：考察项目对社会、</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rPr>
        <w:t>等方面的综合影响。</w:t>
      </w:r>
      <w:r>
        <w:rPr>
          <w:rFonts w:hint="eastAsia" w:ascii="Times New Roman" w:hAnsi="Times New Roman" w:eastAsia="仿宋_GB2312" w:cs="Times New Roman"/>
          <w:b w:val="0"/>
          <w:bCs w:val="0"/>
          <w:highlight w:val="none"/>
          <w:lang w:val="en-US" w:eastAsia="zh-CN"/>
        </w:rPr>
        <w:t>对</w:t>
      </w:r>
      <w:r>
        <w:rPr>
          <w:rFonts w:hint="default" w:ascii="Times New Roman" w:hAnsi="Times New Roman" w:eastAsia="仿宋_GB2312" w:cs="Times New Roman"/>
          <w:b w:val="0"/>
          <w:bCs w:val="0"/>
          <w:highlight w:val="none"/>
        </w:rPr>
        <w:t>周边道路修缮，提升</w:t>
      </w:r>
      <w:r>
        <w:rPr>
          <w:rFonts w:hint="eastAsia" w:ascii="Times New Roman" w:hAnsi="Times New Roman" w:eastAsia="仿宋_GB2312" w:cs="Times New Roman"/>
          <w:b w:val="0"/>
          <w:bCs w:val="0"/>
          <w:highlight w:val="none"/>
          <w:lang w:val="en-US" w:eastAsia="zh-CN"/>
        </w:rPr>
        <w:t>了</w:t>
      </w:r>
      <w:r>
        <w:rPr>
          <w:rFonts w:hint="default" w:ascii="Times New Roman" w:hAnsi="Times New Roman" w:eastAsia="仿宋_GB2312" w:cs="Times New Roman"/>
          <w:b w:val="0"/>
          <w:bCs w:val="0"/>
          <w:highlight w:val="none"/>
        </w:rPr>
        <w:t>区域生产生活条件</w:t>
      </w:r>
      <w:r>
        <w:rPr>
          <w:rFonts w:hint="eastAsia"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lang w:val="en-US" w:eastAsia="zh-CN"/>
        </w:rPr>
        <w:t>种植耐旱植被，植被覆盖率提升。</w:t>
      </w:r>
    </w:p>
    <w:p w14:paraId="4FC94FDB">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714D8D01">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5FCA46E2">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5E861139">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0988217C">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713F1565">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74ABD9B8">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2DB7AB2C">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1DA87A4B">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绩效评价框架是开展绩效评价的核心。绩效评价框架包括评价准则、关键评价问题、评价指标、数据来源、数据收集方法等。指标体系建立过程如下：</w:t>
      </w:r>
    </w:p>
    <w:p w14:paraId="2DFD2101">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（1）确定评价指标</w:t>
      </w:r>
    </w:p>
    <w:p w14:paraId="26A6C4E8">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采用层次分析法，建立评价指标体系。绩效评价将指标分为项目决策指标、项目过程指标、项目产出指标、项目效益指标四个维度，最终形成一个由多个相互联系的指标组成的多层次指标体系。</w:t>
      </w:r>
    </w:p>
    <w:p w14:paraId="1BE1B437">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（2）确定权重</w:t>
      </w:r>
    </w:p>
    <w:p w14:paraId="233FEAFA">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确定各个指标相对于项目总体绩效的权重分值。在绩效评价指标体系中，项目决策权重为20分，项目过程权重为20分，项目产出权重为40分，项目效益权重为20分。</w:t>
      </w:r>
    </w:p>
    <w:p w14:paraId="4C8F2610">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（3）确定指标标准值</w:t>
      </w:r>
    </w:p>
    <w:p w14:paraId="7E901229">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指标标准值是绩效评价指标的尺度，既要反映同类项目的先进水平，又要符合项目的实际绩效水平。具体采用计划标准等确定此次绩效评价指标标准值。</w:t>
      </w:r>
    </w:p>
    <w:p w14:paraId="4058B931">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绩效评价总分值100分，根据综合评分结果，90（含）-100分为优、80（含）-90分为良、60（含）-80分为中、60分以下为差。</w:t>
      </w:r>
    </w:p>
    <w:p w14:paraId="67FCB37A">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具体评价指标体系详情见附件1</w:t>
      </w:r>
    </w:p>
    <w:p w14:paraId="01E6AAE5">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w:t>
      </w:r>
      <w:r>
        <w:rPr>
          <w:rFonts w:hint="default" w:ascii="Times New Roman" w:hAnsi="Times New Roman" w:eastAsia="仿宋_GB2312" w:cs="Times New Roman"/>
          <w:b w:val="0"/>
          <w:bCs w:val="0"/>
          <w:highlight w:val="none"/>
          <w:lang w:val="en-US" w:eastAsia="zh-CN"/>
        </w:rPr>
        <w:t>.</w:t>
      </w:r>
      <w:r>
        <w:rPr>
          <w:rFonts w:hint="default" w:ascii="Times New Roman" w:hAnsi="Times New Roman" w:eastAsia="仿宋_GB2312" w:cs="Times New Roman"/>
          <w:b w:val="0"/>
          <w:bCs w:val="0"/>
          <w:highlight w:val="none"/>
        </w:rPr>
        <w:t>绩效评价方法</w:t>
      </w:r>
    </w:p>
    <w:p w14:paraId="4DEDDE19">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绩效评价从项目决策、项目过程、项目产出、项目效益四个维度进行评价。评价对象为项目目标实施情况，评价核心为资金的支出完成情况和项目的产出效益。</w:t>
      </w:r>
    </w:p>
    <w:p w14:paraId="2F899F05">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次评价指标中，既有定性指标又有定量指标，各类指标因考核内容不同和客观标准不同存在较大差异，因此核定具体指标时采用了比较法、因素分析法等，将项目实际完成情况与绩效目标进行对比分析，综合考量各项影响因素，具体评价方法如下：</w:t>
      </w:r>
    </w:p>
    <w:p w14:paraId="6EBF5817">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（一）比较法。是指将实施情况与绩效目标、历史情况、不同部门和地区同类支出情况进行比较的方法。</w:t>
      </w:r>
    </w:p>
    <w:p w14:paraId="25C93B64">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w:t>
      </w:r>
      <w:r>
        <w:rPr>
          <w:rFonts w:hint="eastAsia" w:ascii="Times New Roman" w:hAnsi="Times New Roman" w:eastAsia="仿宋_GB2312" w:cs="Times New Roman"/>
          <w:b w:val="0"/>
          <w:bCs w:val="0"/>
          <w:highlight w:val="none"/>
          <w:lang w:val="en-US" w:eastAsia="zh-CN"/>
        </w:rPr>
        <w:t>二</w:t>
      </w:r>
      <w:r>
        <w:rPr>
          <w:rFonts w:hint="default" w:ascii="Times New Roman" w:hAnsi="Times New Roman" w:eastAsia="仿宋_GB2312" w:cs="Times New Roman"/>
          <w:b w:val="0"/>
          <w:bCs w:val="0"/>
          <w:highlight w:val="none"/>
        </w:rPr>
        <w:t>）因素分析法。是指综合分析影响绩效目标实现、实施效果的内外部因素的方法。</w:t>
      </w:r>
    </w:p>
    <w:p w14:paraId="57DF7C74">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w:t>
      </w:r>
      <w:r>
        <w:rPr>
          <w:rFonts w:hint="default" w:ascii="Times New Roman" w:hAnsi="Times New Roman" w:eastAsia="仿宋_GB2312" w:cs="Times New Roman"/>
          <w:b w:val="0"/>
          <w:bCs w:val="0"/>
          <w:highlight w:val="none"/>
          <w:lang w:val="en-US" w:eastAsia="zh-CN"/>
        </w:rPr>
        <w:t>.</w:t>
      </w:r>
      <w:r>
        <w:rPr>
          <w:rFonts w:hint="default" w:ascii="Times New Roman" w:hAnsi="Times New Roman" w:eastAsia="仿宋_GB2312" w:cs="Times New Roman"/>
          <w:b w:val="0"/>
          <w:bCs w:val="0"/>
          <w:highlight w:val="none"/>
        </w:rPr>
        <w:t>评价标准</w:t>
      </w:r>
    </w:p>
    <w:p w14:paraId="0777525C">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绩效评价标准通常包括计划标准、行业标准、历史标准等，用于对绩效指标完成情况进行比较、分析、评价。本次评价主要采用了计划标准。</w:t>
      </w:r>
    </w:p>
    <w:p w14:paraId="3C21A090">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lang w:val="en-US" w:eastAsia="zh-CN"/>
        </w:rPr>
        <w:t>1</w:t>
      </w:r>
      <w:r>
        <w:rPr>
          <w:rFonts w:hint="default"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计划标准。指以预先制定的目标、计划、预算、定额等作为评价标准。</w:t>
      </w:r>
    </w:p>
    <w:p w14:paraId="044EE20A">
      <w:pPr>
        <w:pStyle w:val="10"/>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3476EA6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7A83F5C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50AC03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6F51C8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6E9048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6FF74EA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337CED7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163EDF2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7EA022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22FCCAC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27A9F43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02C7DBF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612D6097">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3B5DF4F2">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1DE3D4B5">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default" w:ascii="Times New Roman" w:hAnsi="Times New Roman" w:eastAsia="仿宋_GB2312" w:cs="Times New Roman"/>
          <w:color w:val="auto"/>
          <w:sz w:val="32"/>
          <w:szCs w:val="32"/>
          <w:highlight w:val="none"/>
        </w:rPr>
        <w:t>收回伊犁汇通矿业发展有限公司特克斯县青布拉克铜镍矿补偿款</w:t>
      </w:r>
      <w:r>
        <w:rPr>
          <w:rFonts w:hint="eastAsia" w:eastAsia="仿宋_GB2312" w:cs="Times New Roman"/>
          <w:color w:val="auto"/>
          <w:sz w:val="32"/>
          <w:szCs w:val="32"/>
          <w:highlight w:val="none"/>
          <w:lang w:val="en-US" w:eastAsia="zh-CN"/>
        </w:rPr>
        <w:t>项目</w:t>
      </w:r>
      <w:r>
        <w:rPr>
          <w:rFonts w:hint="default" w:ascii="Times New Roman" w:hAnsi="Times New Roman" w:eastAsia="仿宋_GB2312" w:cs="Times New Roman"/>
          <w:sz w:val="32"/>
          <w:szCs w:val="32"/>
          <w:highlight w:val="none"/>
        </w:rPr>
        <w:t>在收回选矿权个数、补偿资金支付完成率、补偿发放及时率等方面表现出色，达到了预期的标准与要求。同时，项目也在</w:t>
      </w:r>
      <w:r>
        <w:rPr>
          <w:rFonts w:hint="default" w:ascii="Times New Roman" w:hAnsi="Times New Roman" w:eastAsia="仿宋_GB2312" w:cs="Times New Roman"/>
          <w:color w:val="auto"/>
          <w:sz w:val="32"/>
          <w:szCs w:val="32"/>
          <w:highlight w:val="none"/>
        </w:rPr>
        <w:t>生态修复与基础设施改善</w:t>
      </w:r>
      <w:r>
        <w:rPr>
          <w:rFonts w:hint="eastAsia" w:eastAsia="仿宋_GB2312" w:cs="Times New Roman"/>
          <w:color w:val="auto"/>
          <w:sz w:val="32"/>
          <w:szCs w:val="32"/>
          <w:highlight w:val="none"/>
          <w:lang w:val="en-US" w:eastAsia="zh-CN"/>
        </w:rPr>
        <w:t>领域</w:t>
      </w:r>
      <w:r>
        <w:rPr>
          <w:rFonts w:hint="default" w:ascii="Times New Roman" w:hAnsi="Times New Roman" w:eastAsia="仿宋_GB2312" w:cs="Times New Roman"/>
          <w:sz w:val="32"/>
          <w:szCs w:val="32"/>
          <w:highlight w:val="none"/>
        </w:rPr>
        <w:t>取得了显著的成效，如成关停选矿厂区域场地清理和植被恢复，启动周边道路修缮及水电管网优化工程等。</w:t>
      </w:r>
    </w:p>
    <w:p w14:paraId="1FE9211B">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在项目管理方面，特克斯县自然资源局通过有效的规划、组织与协调，项目得以顺利实施，并在预算与时间上保持了良好的控制。</w:t>
      </w:r>
    </w:p>
    <w:p w14:paraId="5BAEB46E">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效益等方面产生了积极的影响。具体而言，保障了受补偿企业合法权益，促进区域社会稳定；显著优化辖区生态环境，为后续生态产业发展奠定基础，等方面的提升，为项目的利益相关者带来了实实在在的利益。</w:t>
      </w:r>
    </w:p>
    <w:p w14:paraId="3C565A49">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综上所述，收回伊犁汇通矿业发展有限公司特克斯县青布拉克铜镍矿补偿款项目在绩效评价中表现出色，达到了项目的预期目标，并在多个方面取得了显著的成效。</w:t>
      </w:r>
    </w:p>
    <w:p w14:paraId="6F48A3B7">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3ACCB838">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分，属于“优”。其中，项目决策类指标权重为20分，得分为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1C4C1169">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281357D9">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019F2B1C">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2D1CC918">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7DF2F2DD">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683C8FD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897D0E7">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0D3FC487">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ED607AC">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1BCD1E8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3D1E3BB">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4D1384E2">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4849B0F">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4525F23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87846D2">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6C8274C7">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2EC1CA44">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14:paraId="0B64B6A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FF0DA1A">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5FE2C7C9">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6870D36">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6D1B80E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2625DFC">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360ECA28">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7EF7A14F">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14:paraId="5C51F214">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038972FC">
      <w:pPr>
        <w:pStyle w:val="10"/>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22962EF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3C7E999E">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4AEE1C4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51D3DA7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29E33C2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5FFDE98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2D99B889">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1681254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4739721F">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28A73D3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618488B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522A463B">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5D4F93A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1CC4A40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通过专业评估机构对土地使用权、选矿权价值进行测算，结合生态修复和基础设施改造需求，进行了全面的成本估算，确保849.87万元预算覆盖补偿款、评估费、档案管理等全部费用。同时，预算按实施阶段分解：前期评估占比10%，补偿协议签订及资金支付占比80%，后期生态修复及档案归档占比10%，对不同阶段资金需求进行了详细分析。</w:t>
      </w:r>
    </w:p>
    <w:p w14:paraId="35F0AF9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66CC75F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25BCAB1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2E4FCC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282A1EA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4282FBA4">
      <w:pPr>
        <w:pStyle w:val="10"/>
        <w:numPr>
          <w:ilvl w:val="0"/>
          <w:numId w:val="4"/>
        </w:numPr>
        <w:spacing w:before="0" w:after="0" w:line="560" w:lineRule="exact"/>
        <w:ind w:firstLine="643" w:firstLineChars="200"/>
        <w:jc w:val="both"/>
        <w:rPr>
          <w:rFonts w:hint="default" w:ascii="Times New Roman" w:hAnsi="Times New Roman" w:eastAsia="楷体" w:cs="Times New Roman"/>
          <w:highlight w:val="none"/>
        </w:rPr>
      </w:pPr>
      <w:r>
        <w:rPr>
          <w:rFonts w:hint="default" w:ascii="Times New Roman" w:hAnsi="Times New Roman" w:eastAsia="楷体" w:cs="Times New Roman"/>
          <w:highlight w:val="none"/>
        </w:rPr>
        <w:t>项目过程情况</w:t>
      </w:r>
    </w:p>
    <w:p w14:paraId="6938266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29755DF3">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595C312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55191CF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849.87</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14:paraId="39F396D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14:paraId="534EF76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849.87</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3D1A1FCF">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17043BD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2D4A92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786847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030EB290">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6CAB773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64F78FC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0D71E9D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41E7FB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782374E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19B6691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62E6B8A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4A89F96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591FE59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2593E4BD">
      <w:pPr>
        <w:pStyle w:val="11"/>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05BD821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14:paraId="4454DBC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6DE8FA0E">
      <w:pPr>
        <w:shd w:val="clear" w:color="auto" w:fill="auto"/>
        <w:spacing w:line="600" w:lineRule="exact"/>
        <w:ind w:firstLine="640" w:firstLineChars="200"/>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指标1：收回选矿权个数，指标值：=1个，实际完成值：1个，指标完成率100%</w:t>
      </w:r>
      <w:r>
        <w:rPr>
          <w:rFonts w:hint="eastAsia" w:eastAsia="仿宋_GB2312" w:cs="Times New Roman"/>
          <w:sz w:val="32"/>
          <w:szCs w:val="32"/>
          <w:highlight w:val="none"/>
          <w:lang w:val="en-US" w:eastAsia="zh-CN"/>
        </w:rPr>
        <w:t>。</w:t>
      </w:r>
    </w:p>
    <w:p w14:paraId="736EEA7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4E0B1CE6">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指标1：补偿资金支付完成率，指标值：≥95%，实际完成值：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%，指标完成率10</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偏差原因：资金足额到位，资金支付控制率比预期增加。</w:t>
      </w:r>
    </w:p>
    <w:p w14:paraId="2B7CA09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2F2FDAA6">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指标1：补偿发放及时率，指标值：≥95%，实际完成值：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%，指标完成率10</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偏差原因：因资金足额到位，资金发放率比预期增加。</w:t>
      </w:r>
    </w:p>
    <w:p w14:paraId="4B1EE56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563E3B1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指标1：补偿款预算控制率，指标值：≥95%，实际完成值：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%，指标完成率1</w:t>
      </w:r>
      <w:r>
        <w:rPr>
          <w:rFonts w:hint="eastAsia" w:eastAsia="仿宋_GB2312" w:cs="Times New Roman"/>
          <w:sz w:val="32"/>
          <w:szCs w:val="32"/>
          <w:highlight w:val="none"/>
          <w:lang w:val="en-US" w:eastAsia="zh-CN"/>
        </w:rPr>
        <w:t>05</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，偏差原因：资因资金足额到位，资金控制率比预期增加。</w:t>
      </w:r>
    </w:p>
    <w:p w14:paraId="4B40C89E">
      <w:pPr>
        <w:pStyle w:val="11"/>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1DD648A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w:t>
      </w:r>
      <w:r>
        <w:rPr>
          <w:rFonts w:hint="default" w:ascii="Times New Roman" w:hAnsi="Times New Roman" w:eastAsia="仿宋_GB2312" w:cs="Times New Roman"/>
          <w:sz w:val="32"/>
          <w:szCs w:val="32"/>
          <w:lang w:val="en-US" w:eastAsia="zh-CN"/>
        </w:rPr>
        <w:t>体效益指标及满意度指标完成情况如下：</w:t>
      </w:r>
    </w:p>
    <w:p w14:paraId="1732D61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5C85890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14:paraId="45DB694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：改善辖区设施等基础配套，</w:t>
      </w:r>
      <w:r>
        <w:rPr>
          <w:rFonts w:hint="default" w:ascii="Times New Roman" w:hAnsi="Times New Roman" w:eastAsia="仿宋_GB2312" w:cs="Times New Roman"/>
          <w:sz w:val="32"/>
          <w:szCs w:val="32"/>
          <w:highlight w:val="none"/>
          <w:lang w:val="en-US" w:eastAsia="zh-CN"/>
        </w:rPr>
        <w:t>指标值：</w:t>
      </w:r>
      <w:r>
        <w:rPr>
          <w:rFonts w:hint="default" w:ascii="Times New Roman" w:hAnsi="Times New Roman" w:eastAsia="仿宋_GB2312" w:cs="Times New Roman"/>
          <w:sz w:val="32"/>
          <w:szCs w:val="32"/>
          <w:highlight w:val="none"/>
        </w:rPr>
        <w:t>有效改善，</w:t>
      </w:r>
      <w:r>
        <w:rPr>
          <w:rFonts w:hint="default" w:ascii="Times New Roman" w:hAnsi="Times New Roman" w:eastAsia="仿宋_GB2312" w:cs="Times New Roman"/>
          <w:sz w:val="32"/>
          <w:szCs w:val="32"/>
          <w:highlight w:val="none"/>
          <w:lang w:val="en-US" w:eastAsia="zh-CN"/>
        </w:rPr>
        <w:t>实际完成值：</w:t>
      </w:r>
      <w:r>
        <w:rPr>
          <w:rFonts w:hint="default" w:ascii="Times New Roman" w:hAnsi="Times New Roman" w:eastAsia="仿宋_GB2312" w:cs="Times New Roman"/>
          <w:sz w:val="32"/>
          <w:szCs w:val="32"/>
          <w:highlight w:val="none"/>
        </w:rPr>
        <w:t>有效改善</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具体成果：关停选矿厂后，</w:t>
      </w:r>
      <w:r>
        <w:rPr>
          <w:rFonts w:hint="eastAsia" w:eastAsia="仿宋_GB2312" w:cs="Times New Roman"/>
          <w:sz w:val="32"/>
          <w:szCs w:val="32"/>
          <w:highlight w:val="none"/>
          <w:lang w:val="en-US" w:eastAsia="zh-CN"/>
        </w:rPr>
        <w:t>对</w:t>
      </w:r>
      <w:r>
        <w:rPr>
          <w:rFonts w:hint="default" w:ascii="Times New Roman" w:hAnsi="Times New Roman" w:eastAsia="仿宋_GB2312" w:cs="Times New Roman"/>
          <w:sz w:val="32"/>
          <w:szCs w:val="32"/>
          <w:highlight w:val="none"/>
        </w:rPr>
        <w:t>周边道路修缮，提升</w:t>
      </w:r>
      <w:r>
        <w:rPr>
          <w:rFonts w:hint="eastAsia" w:eastAsia="仿宋_GB2312" w:cs="Times New Roman"/>
          <w:sz w:val="32"/>
          <w:szCs w:val="32"/>
          <w:highlight w:val="none"/>
          <w:lang w:val="en-US" w:eastAsia="zh-CN"/>
        </w:rPr>
        <w:t>了</w:t>
      </w:r>
      <w:r>
        <w:rPr>
          <w:rFonts w:hint="default" w:ascii="Times New Roman" w:hAnsi="Times New Roman" w:eastAsia="仿宋_GB2312" w:cs="Times New Roman"/>
          <w:sz w:val="32"/>
          <w:szCs w:val="32"/>
          <w:highlight w:val="none"/>
        </w:rPr>
        <w:t>区域生产生活条件。</w:t>
      </w:r>
    </w:p>
    <w:p w14:paraId="3D871D2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②生态效益指标</w:t>
      </w:r>
      <w:r>
        <w:rPr>
          <w:rFonts w:hint="eastAsia" w:eastAsia="仿宋_GB2312" w:cs="Times New Roman"/>
          <w:sz w:val="32"/>
          <w:szCs w:val="32"/>
          <w:highlight w:val="none"/>
          <w:lang w:val="en-US" w:eastAsia="zh-CN"/>
        </w:rPr>
        <w:t>：</w:t>
      </w:r>
    </w:p>
    <w:p w14:paraId="1EABF4D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：优化辖区生态环境，指标值：显著优化</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实际完成值：显著优化</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具体成果：关停选矿厂后，清理场地废渣，种植耐旱植被，植被覆盖率提升。</w:t>
      </w:r>
    </w:p>
    <w:p w14:paraId="4FF3561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7C4EB1BC">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：受补偿对象满意度，指标值：≥95%，实际完成值：100%，</w:t>
      </w:r>
      <w:r>
        <w:rPr>
          <w:rFonts w:hint="eastAsia" w:eastAsia="仿宋_GB2312" w:cs="Times New Roman"/>
          <w:sz w:val="32"/>
          <w:szCs w:val="32"/>
          <w:highlight w:val="none"/>
          <w:lang w:val="en-US" w:eastAsia="zh-CN"/>
        </w:rPr>
        <w:t>完成率105%，偏差原因：因资金足额到位，支付及时，</w:t>
      </w:r>
      <w:r>
        <w:rPr>
          <w:rFonts w:hint="default" w:ascii="Times New Roman" w:hAnsi="Times New Roman" w:eastAsia="仿宋_GB2312" w:cs="Times New Roman"/>
          <w:sz w:val="32"/>
          <w:szCs w:val="32"/>
          <w:highlight w:val="none"/>
          <w:lang w:val="en-US" w:eastAsia="zh-CN"/>
        </w:rPr>
        <w:t>企业反馈“补偿标准合理、流程透明、资金到位及时”，满意度达满分。</w:t>
      </w:r>
    </w:p>
    <w:p w14:paraId="11E971EA">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5ED8772C">
      <w:pPr>
        <w:pStyle w:val="21"/>
        <w:spacing w:line="560" w:lineRule="exact"/>
        <w:ind w:firstLine="640"/>
        <w:rPr>
          <w:rFonts w:hint="eastAsia" w:ascii="Times New Roman" w:hAnsi="Times New Roman" w:eastAsia="方正仿宋_GBK" w:cs="Times New Roman"/>
          <w:sz w:val="32"/>
          <w:szCs w:val="32"/>
          <w:highlight w:val="none"/>
          <w:lang w:val="en-US" w:eastAsia="zh-CN"/>
        </w:rPr>
      </w:pPr>
      <w:r>
        <w:rPr>
          <w:rFonts w:hint="default" w:ascii="Times New Roman" w:hAnsi="Times New Roman" w:eastAsia="方正仿宋_GBK" w:cs="Times New Roman"/>
          <w:sz w:val="32"/>
          <w:szCs w:val="32"/>
          <w:highlight w:val="none"/>
          <w:lang w:val="en-US" w:eastAsia="zh-CN"/>
        </w:rPr>
        <w:t>收回伊犁汇通矿业发展有限公司特克斯县青布拉克铜镍矿补偿款项目年初预算</w:t>
      </w:r>
      <w:r>
        <w:rPr>
          <w:rFonts w:hint="eastAsia" w:ascii="Times New Roman" w:hAnsi="Times New Roman" w:eastAsia="方正仿宋_GBK" w:cs="Times New Roman"/>
          <w:sz w:val="32"/>
          <w:szCs w:val="32"/>
          <w:highlight w:val="none"/>
          <w:lang w:val="en-US" w:eastAsia="zh-CN"/>
        </w:rPr>
        <w:t>849.87</w:t>
      </w:r>
      <w:r>
        <w:rPr>
          <w:rFonts w:hint="default" w:ascii="Times New Roman" w:hAnsi="Times New Roman" w:eastAsia="方正仿宋_GBK" w:cs="Times New Roman"/>
          <w:sz w:val="32"/>
          <w:szCs w:val="32"/>
          <w:highlight w:val="none"/>
          <w:lang w:val="en-US" w:eastAsia="zh-CN"/>
        </w:rPr>
        <w:t>万元，全年预算</w:t>
      </w:r>
      <w:r>
        <w:rPr>
          <w:rFonts w:hint="eastAsia" w:ascii="Times New Roman" w:hAnsi="Times New Roman" w:eastAsia="方正仿宋_GBK" w:cs="Times New Roman"/>
          <w:sz w:val="32"/>
          <w:szCs w:val="32"/>
          <w:highlight w:val="none"/>
          <w:lang w:val="en-US" w:eastAsia="zh-CN"/>
        </w:rPr>
        <w:t>849.87</w:t>
      </w:r>
      <w:r>
        <w:rPr>
          <w:rFonts w:hint="default" w:ascii="Times New Roman" w:hAnsi="Times New Roman" w:eastAsia="方正仿宋_GBK" w:cs="Times New Roman"/>
          <w:sz w:val="32"/>
          <w:szCs w:val="32"/>
          <w:highlight w:val="none"/>
          <w:lang w:val="en-US" w:eastAsia="zh-CN"/>
        </w:rPr>
        <w:t>万元，实际支出</w:t>
      </w:r>
      <w:r>
        <w:rPr>
          <w:rFonts w:hint="eastAsia" w:ascii="Times New Roman" w:hAnsi="Times New Roman" w:eastAsia="方正仿宋_GBK" w:cs="Times New Roman"/>
          <w:sz w:val="32"/>
          <w:szCs w:val="32"/>
          <w:highlight w:val="none"/>
          <w:lang w:val="en-US" w:eastAsia="zh-CN"/>
        </w:rPr>
        <w:t>849.87</w:t>
      </w:r>
      <w:r>
        <w:rPr>
          <w:rFonts w:hint="default" w:ascii="Times New Roman" w:hAnsi="Times New Roman" w:eastAsia="方正仿宋_GBK" w:cs="Times New Roman"/>
          <w:sz w:val="32"/>
          <w:szCs w:val="32"/>
          <w:highlight w:val="none"/>
          <w:lang w:val="en-US" w:eastAsia="zh-CN"/>
        </w:rPr>
        <w:t>万元，预算执行率为</w:t>
      </w:r>
      <w:r>
        <w:rPr>
          <w:rFonts w:hint="eastAsia" w:ascii="Times New Roman" w:hAnsi="Times New Roman" w:eastAsia="方正仿宋_GBK" w:cs="Times New Roman"/>
          <w:sz w:val="32"/>
          <w:szCs w:val="32"/>
          <w:highlight w:val="none"/>
          <w:lang w:val="en-US" w:eastAsia="zh-CN"/>
        </w:rPr>
        <w:t>100</w:t>
      </w:r>
      <w:r>
        <w:rPr>
          <w:rFonts w:hint="default" w:ascii="Times New Roman" w:hAnsi="Times New Roman" w:eastAsia="方正仿宋_GBK" w:cs="Times New Roman"/>
          <w:sz w:val="32"/>
          <w:szCs w:val="32"/>
          <w:highlight w:val="none"/>
          <w:lang w:val="en-US" w:eastAsia="zh-CN"/>
        </w:rPr>
        <w:t>%，项目绩效指标总体完成率为</w:t>
      </w:r>
      <w:r>
        <w:rPr>
          <w:rFonts w:hint="eastAsia" w:ascii="Times New Roman" w:hAnsi="Times New Roman" w:eastAsia="方正仿宋_GBK" w:cs="Times New Roman"/>
          <w:sz w:val="32"/>
          <w:szCs w:val="32"/>
          <w:highlight w:val="none"/>
          <w:lang w:val="en-US" w:eastAsia="zh-CN"/>
        </w:rPr>
        <w:t>102</w:t>
      </w:r>
      <w:r>
        <w:rPr>
          <w:rFonts w:hint="default" w:ascii="Times New Roman" w:hAnsi="Times New Roman" w:eastAsia="方正仿宋_GBK" w:cs="Times New Roman"/>
          <w:sz w:val="32"/>
          <w:szCs w:val="32"/>
          <w:highlight w:val="none"/>
          <w:lang w:val="en-US" w:eastAsia="zh-CN"/>
        </w:rPr>
        <w:t>%，</w:t>
      </w:r>
      <w:r>
        <w:rPr>
          <w:rFonts w:hint="default" w:ascii="Times New Roman" w:hAnsi="Times New Roman" w:eastAsia="方正仿宋_GBK" w:cs="Times New Roman"/>
          <w:sz w:val="32"/>
          <w:szCs w:val="32"/>
          <w:highlight w:val="none"/>
          <w:lang w:val="en-US"/>
        </w:rPr>
        <w:t>总体</w:t>
      </w:r>
      <w:r>
        <w:rPr>
          <w:rFonts w:hint="default" w:ascii="Times New Roman" w:hAnsi="Times New Roman" w:eastAsia="方正仿宋_GBK" w:cs="Times New Roman"/>
          <w:sz w:val="32"/>
          <w:szCs w:val="32"/>
          <w:highlight w:val="none"/>
          <w:lang w:val="en-US" w:eastAsia="zh-CN"/>
        </w:rPr>
        <w:t>偏差率为</w:t>
      </w:r>
      <w:r>
        <w:rPr>
          <w:rFonts w:hint="eastAsia" w:ascii="Times New Roman" w:hAnsi="Times New Roman" w:eastAsia="方正仿宋_GBK" w:cs="Times New Roman"/>
          <w:sz w:val="32"/>
          <w:szCs w:val="32"/>
          <w:highlight w:val="none"/>
          <w:lang w:val="en-US" w:eastAsia="zh-CN"/>
        </w:rPr>
        <w:t>2</w:t>
      </w:r>
      <w:r>
        <w:rPr>
          <w:rFonts w:hint="default" w:ascii="Times New Roman" w:hAnsi="Times New Roman" w:eastAsia="方正仿宋_GBK" w:cs="Times New Roman"/>
          <w:sz w:val="32"/>
          <w:szCs w:val="32"/>
          <w:highlight w:val="none"/>
          <w:lang w:val="en-US" w:eastAsia="zh-CN"/>
        </w:rPr>
        <w:t>%</w:t>
      </w:r>
      <w:r>
        <w:rPr>
          <w:rFonts w:hint="eastAsia" w:ascii="Times New Roman" w:hAnsi="Times New Roman" w:eastAsia="方正仿宋_GBK" w:cs="Times New Roman"/>
          <w:sz w:val="32"/>
          <w:szCs w:val="32"/>
          <w:highlight w:val="none"/>
          <w:lang w:val="en-US" w:eastAsia="zh-CN"/>
        </w:rPr>
        <w:t>，偏差原因：满意度指标实际完成值（100%）超出年度指标值（≥95%），且质量、时效、成本指标完成率均优于预期（如补偿资金支付完成率、发放及时率、预算控制率均达100%），综合拉高了绩效指标总体完成率。改进措施：</w:t>
      </w:r>
      <w:r>
        <w:rPr>
          <w:rFonts w:hint="default" w:ascii="Times New Roman" w:hAnsi="Times New Roman" w:eastAsia="方正仿宋_GBK" w:cs="Times New Roman"/>
          <w:sz w:val="32"/>
          <w:szCs w:val="32"/>
          <w:highlight w:val="none"/>
          <w:lang w:val="en-US" w:eastAsia="zh-CN"/>
        </w:rPr>
        <w:t>后续项目设置绩效指标时，结合历史数据与实际情况，合理设定弹性区间，在确保指标科学性的同时，预留持续改进空间，推动项目绩效稳健提升</w:t>
      </w:r>
      <w:r>
        <w:rPr>
          <w:rFonts w:hint="eastAsia" w:ascii="Times New Roman" w:hAnsi="Times New Roman" w:eastAsia="方正仿宋_GBK" w:cs="Times New Roman"/>
          <w:sz w:val="32"/>
          <w:szCs w:val="32"/>
          <w:highlight w:val="none"/>
          <w:lang w:val="en-US" w:eastAsia="zh-CN"/>
        </w:rPr>
        <w:t>。</w:t>
      </w:r>
    </w:p>
    <w:p w14:paraId="5D8C4541">
      <w:pPr>
        <w:spacing w:line="560" w:lineRule="exact"/>
        <w:ind w:firstLine="640" w:firstLineChars="200"/>
        <w:rPr>
          <w:rStyle w:val="20"/>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21548E2E">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0B50A4F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全流程精细化管理与多部门协同监督</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项目实施前通过专业评估明确补偿标准，实施中严格按“评估—协商—签约—支付—验收”流程推进，每个环节设定明确时限。政府、财政、生态环境部门全程参与，建立“事前审核补偿方案、事中监控资金流向、事后验收生态修复”的监管链，确保资金安全和工作合规性。例如，财政部门提前介入预算编制，生态环境部门同步指导关停场地的生态修复方案制定。</w:t>
      </w:r>
    </w:p>
    <w:p w14:paraId="4B87604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2、主动沟通与满意度提升。</w:t>
      </w:r>
      <w:r>
        <w:rPr>
          <w:rFonts w:hint="default" w:ascii="Times New Roman" w:hAnsi="Times New Roman" w:eastAsia="仿宋_GB2312" w:cs="Times New Roman"/>
          <w:sz w:val="32"/>
          <w:szCs w:val="32"/>
          <w:highlight w:val="none"/>
          <w:lang w:val="en-US" w:eastAsia="zh-CN"/>
        </w:rPr>
        <w:t>与受补偿企业开展协商谈判，充分听取其对补偿标准、支付节点的诉求，最终达成一致并签订书面协议。支付完成后，通过面对面访谈收集企业反馈，针对“流程透明度”“资金到位及时性”等关键点优化服务，推动受偿方满意度从预期的≥95%提升至100%。</w:t>
      </w:r>
    </w:p>
    <w:p w14:paraId="0F709D70">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3CCF3992">
      <w:pPr>
        <w:numPr>
          <w:ilvl w:val="0"/>
          <w:numId w:val="6"/>
        </w:num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绩效指标设定的科学性不足</w:t>
      </w:r>
      <w:r>
        <w:rPr>
          <w:rFonts w:hint="eastAsia" w:eastAsia="仿宋_GB2312" w:cs="Times New Roman"/>
          <w:sz w:val="32"/>
          <w:szCs w:val="32"/>
          <w:highlight w:val="none"/>
          <w:lang w:val="en-US" w:eastAsia="zh-CN"/>
        </w:rPr>
        <w:t>，质量、时效、成本指标（如补偿资金支付完成率、发放及时率）设定为“≥95%”，但实际完成值均达100%，反映出指标门槛偏低，未充分体现项目实施潜力。</w:t>
      </w:r>
    </w:p>
    <w:p w14:paraId="257B2152">
      <w:pPr>
        <w:numPr>
          <w:ilvl w:val="0"/>
          <w:numId w:val="6"/>
        </w:num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生态效益长期跟踪机制缺失</w:t>
      </w:r>
      <w:r>
        <w:rPr>
          <w:rFonts w:hint="eastAsia" w:eastAsia="仿宋_GB2312" w:cs="Times New Roman"/>
          <w:sz w:val="32"/>
          <w:szCs w:val="32"/>
          <w:highlight w:val="none"/>
          <w:lang w:val="en-US" w:eastAsia="zh-CN"/>
        </w:rPr>
        <w:t>，关停场地虽已完成废渣清理和植被种植，但未制定后续3-5年的生态监测计划，难以评估生态修复的持续效果。</w:t>
      </w:r>
    </w:p>
    <w:p w14:paraId="75367662">
      <w:pPr>
        <w:numPr>
          <w:ilvl w:val="0"/>
          <w:numId w:val="7"/>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有关建议</w:t>
      </w:r>
    </w:p>
    <w:p w14:paraId="5B39E625">
      <w:p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w:t>
      </w:r>
      <w:r>
        <w:rPr>
          <w:rFonts w:hint="eastAsia" w:eastAsia="仿宋_GB2312" w:cs="Times New Roman"/>
          <w:sz w:val="32"/>
          <w:szCs w:val="32"/>
          <w:highlight w:val="none"/>
          <w:lang w:val="en-US" w:eastAsia="zh-CN"/>
        </w:rPr>
        <w:t>、优化绩效指标设定，增强目标合理性与挑战性。</w:t>
      </w:r>
    </w:p>
    <w:p w14:paraId="7DD2441D">
      <w:p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科学调整指标门槛：结合项目实际执行能力与历史数据，将质量、时效、成本类指标（如补偿资金支付完成率、发放及时率）的目标值从“≥95%”提升至“≥98%”，并新增“资金使用准确率”“流程合规率”等细化指标（目标值100%），避免指标设定过于宽松，充分体现项目实施潜力。</w:t>
      </w:r>
    </w:p>
    <w:p w14:paraId="5D59D30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建立动态调整机制：每年绩效评价结束后，根据指标完成情况及行业标准，修订下一年度绩效目标，确保指标既具有可实现性，又能引导项目管理水平提升。</w:t>
      </w:r>
    </w:p>
    <w:p w14:paraId="7F97620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2.完善生态效益长期跟踪机制，确保修复效果可持续</w:t>
      </w:r>
    </w:p>
    <w:p w14:paraId="2D51D9D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制定系统化监测方案：联合生态环境部门、专业机构编制《生态修复长效监测计划》，明确监测周期、监测指标（植被覆盖率、土壤质量、生物多样性等）及责任主体，将监测结果纳入项目后续管理考核。</w:t>
      </w:r>
    </w:p>
    <w:p w14:paraId="7DB39C8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强化资金与责任保障：从项目预算或生态保护专项资金中预留监测经费，确保后续评估工作落地；建立“自然资源局统筹+第三方机构实施+生态部门监督”的协同机制，避免出现“修复完成、监管缺位”的情况。</w:t>
      </w:r>
    </w:p>
    <w:p w14:paraId="0765E1A5">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2304F836">
      <w:pPr>
        <w:pStyle w:val="12"/>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p>
    <w:p w14:paraId="728DF74D">
      <w:pPr>
        <w:pStyle w:val="12"/>
        <w:spacing w:after="0" w:line="560" w:lineRule="exact"/>
        <w:ind w:left="0" w:leftChars="0" w:firstLine="640"/>
        <w:rPr>
          <w:rFonts w:hint="eastAsia" w:ascii="Times New Roman" w:hAnsi="Times New Roman" w:eastAsia="仿宋_GB2312" w:cs="Times New Roman"/>
          <w:sz w:val="32"/>
          <w:szCs w:val="32"/>
          <w:lang w:eastAsia="zh-CN"/>
        </w:rPr>
      </w:pPr>
    </w:p>
    <w:p w14:paraId="58CF2C99">
      <w:pPr>
        <w:pStyle w:val="12"/>
        <w:spacing w:after="0" w:line="560" w:lineRule="exact"/>
        <w:ind w:left="0" w:leftChars="0" w:firstLine="640"/>
        <w:rPr>
          <w:rFonts w:hint="default" w:ascii="Times New Roman" w:hAnsi="Times New Roman" w:eastAsia="仿宋_GB2312" w:cs="Times New Roman"/>
          <w:sz w:val="32"/>
          <w:szCs w:val="32"/>
        </w:rPr>
      </w:pPr>
    </w:p>
    <w:p w14:paraId="416DB94C">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bookmarkStart w:id="1" w:name="_GoBack"/>
      <w:bookmarkEnd w:id="1"/>
    </w:p>
    <w:p w14:paraId="136B2FBF">
      <w:pPr>
        <w:rPr>
          <w:rFonts w:hint="default" w:ascii="Times New Roman" w:hAnsi="Times New Roman" w:cs="Times New Roman"/>
        </w:rPr>
      </w:pPr>
    </w:p>
    <w:sectPr>
      <w:pgSz w:w="16838" w:h="11906" w:orient="landscape"/>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37FED6F-95FB-4A21-AB0B-4D2C54E81DB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55EB2BDC-3EB4-4BDB-A2D4-B3DFD5518909}"/>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embedRegular r:id="rId3" w:fontKey="{C9082749-4CC2-449A-83D3-16301DB55349}"/>
  </w:font>
  <w:font w:name="方正小标宋_GBK">
    <w:panose1 w:val="02000000000000000000"/>
    <w:charset w:val="86"/>
    <w:family w:val="script"/>
    <w:pitch w:val="default"/>
    <w:sig w:usb0="A00002BF" w:usb1="38CF7CFA" w:usb2="00082016" w:usb3="00000000" w:csb0="00040001" w:csb1="00000000"/>
    <w:embedRegular r:id="rId4" w:fontKey="{228A89B3-A653-4806-A7BC-69CF9E55812E}"/>
  </w:font>
  <w:font w:name="方正小标宋简体">
    <w:panose1 w:val="03000509000000000000"/>
    <w:charset w:val="86"/>
    <w:family w:val="auto"/>
    <w:pitch w:val="default"/>
    <w:sig w:usb0="00000001" w:usb1="080E0000" w:usb2="00000000" w:usb3="00000000" w:csb0="00040000" w:csb1="00000000"/>
    <w:embedRegular r:id="rId5" w:fontKey="{DCBAF52D-76B2-48EB-811B-A4DD90F54F93}"/>
  </w:font>
  <w:font w:name="楷体_GB2312">
    <w:panose1 w:val="02010609030101010101"/>
    <w:charset w:val="86"/>
    <w:family w:val="auto"/>
    <w:pitch w:val="default"/>
    <w:sig w:usb0="00000001" w:usb1="080E0000" w:usb2="00000000" w:usb3="00000000" w:csb0="00040000" w:csb1="00000000"/>
    <w:embedRegular r:id="rId6" w:fontKey="{34A7070D-3A5F-41AB-8585-6A19ABFD97D9}"/>
  </w:font>
  <w:font w:name="方正仿宋_GBK">
    <w:panose1 w:val="02000000000000000000"/>
    <w:charset w:val="86"/>
    <w:family w:val="auto"/>
    <w:pitch w:val="default"/>
    <w:sig w:usb0="A00002BF" w:usb1="38CF7CFA" w:usb2="00082016" w:usb3="00000000" w:csb0="00040001" w:csb1="00000000"/>
    <w:embedRegular r:id="rId7" w:fontKey="{4C2D373A-C23B-4408-AE4C-90557AC83523}"/>
  </w:font>
  <w:font w:name="楷体">
    <w:panose1 w:val="02010609060101010101"/>
    <w:charset w:val="86"/>
    <w:family w:val="modern"/>
    <w:pitch w:val="default"/>
    <w:sig w:usb0="800002BF" w:usb1="38CF7CFA" w:usb2="00000016" w:usb3="00000000" w:csb0="00040001" w:csb1="00000000"/>
    <w:embedRegular r:id="rId8" w:fontKey="{AABEA1C1-5762-49FF-8201-0C5DAE2E6F89}"/>
  </w:font>
  <w:font w:name="WPSEMBED1">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4F383CBE">
        <w:pPr>
          <w:pStyle w:val="7"/>
          <w:jc w:val="center"/>
        </w:pPr>
        <w:r>
          <w:fldChar w:fldCharType="begin"/>
        </w:r>
        <w:r>
          <w:instrText xml:space="preserve">PAGE   \* MERGEFORMAT</w:instrText>
        </w:r>
        <w:r>
          <w:fldChar w:fldCharType="separate"/>
        </w:r>
        <w:r>
          <w:rPr>
            <w:lang w:val="zh-CN"/>
          </w:rPr>
          <w:t>13</w:t>
        </w:r>
        <w:r>
          <w:fldChar w:fldCharType="end"/>
        </w:r>
      </w:p>
    </w:sdtContent>
  </w:sdt>
  <w:p w14:paraId="29E65A36">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pPr>
        <w:ind w:left="-10"/>
      </w:pPr>
    </w:lvl>
  </w:abstractNum>
  <w:abstractNum w:abstractNumId="4">
    <w:nsid w:val="03D62ECE"/>
    <w:multiLevelType w:val="singleLevel"/>
    <w:tmpl w:val="03D62ECE"/>
    <w:lvl w:ilvl="0" w:tentative="0">
      <w:start w:val="1"/>
      <w:numFmt w:val="decimal"/>
      <w:lvlText w:val="%1."/>
      <w:lvlJc w:val="left"/>
      <w:pPr>
        <w:tabs>
          <w:tab w:val="left" w:pos="312"/>
        </w:tabs>
      </w:pPr>
    </w:lvl>
  </w:abstractNum>
  <w:abstractNum w:abstractNumId="5">
    <w:nsid w:val="25B654F3"/>
    <w:multiLevelType w:val="singleLevel"/>
    <w:tmpl w:val="25B654F3"/>
    <w:lvl w:ilvl="0" w:tentative="0">
      <w:start w:val="6"/>
      <w:numFmt w:val="chineseCounting"/>
      <w:lvlText w:val="%1."/>
      <w:lvlJc w:val="left"/>
      <w:pPr>
        <w:tabs>
          <w:tab w:val="left" w:pos="312"/>
        </w:tabs>
      </w:pPr>
      <w:rPr>
        <w:rFonts w:hint="eastAsia"/>
      </w:rPr>
    </w:lvl>
  </w:abstractNum>
  <w:abstractNum w:abstractNumId="6">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6"/>
  </w:num>
  <w:num w:numId="4">
    <w:abstractNumId w:val="1"/>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00000000"/>
    <w:rsid w:val="7D0654A1"/>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2"/>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Body Text First Indent"/>
    <w:basedOn w:val="4"/>
    <w:qFormat/>
    <w:uiPriority w:val="0"/>
    <w:pPr>
      <w:spacing w:after="0"/>
      <w:ind w:firstLine="200" w:firstLineChars="200"/>
    </w:pPr>
  </w:style>
  <w:style w:type="paragraph" w:styleId="12">
    <w:name w:val="Body Text First Indent 2"/>
    <w:basedOn w:val="5"/>
    <w:qFormat/>
    <w:uiPriority w:val="0"/>
    <w:pPr>
      <w:ind w:firstLine="420" w:firstLineChars="200"/>
    </w:pPr>
  </w:style>
  <w:style w:type="table" w:styleId="14">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basedOn w:val="15"/>
    <w:qFormat/>
    <w:uiPriority w:val="0"/>
    <w:rPr>
      <w:b/>
      <w:bCs/>
    </w:rPr>
  </w:style>
  <w:style w:type="paragraph" w:customStyle="1" w:styleId="17">
    <w:name w:val="Comment Text"/>
    <w:basedOn w:val="1"/>
    <w:link w:val="24"/>
    <w:qFormat/>
    <w:uiPriority w:val="0"/>
    <w:pPr>
      <w:jc w:val="left"/>
    </w:pPr>
  </w:style>
  <w:style w:type="paragraph" w:customStyle="1" w:styleId="18">
    <w:name w:val="Comment Subject"/>
    <w:basedOn w:val="17"/>
    <w:next w:val="17"/>
    <w:link w:val="25"/>
    <w:qFormat/>
    <w:uiPriority w:val="0"/>
    <w:rPr>
      <w:b/>
      <w:bCs/>
    </w:rPr>
  </w:style>
  <w:style w:type="character" w:customStyle="1" w:styleId="19">
    <w:name w:val="Comment Reference"/>
    <w:basedOn w:val="15"/>
    <w:qFormat/>
    <w:uiPriority w:val="0"/>
    <w:rPr>
      <w:sz w:val="21"/>
      <w:szCs w:val="21"/>
    </w:rPr>
  </w:style>
  <w:style w:type="character" w:customStyle="1" w:styleId="20">
    <w:name w:val="fontstyle01"/>
    <w:qFormat/>
    <w:uiPriority w:val="0"/>
    <w:rPr>
      <w:rFonts w:ascii="仿宋_GB2312" w:hAnsi="仿宋_GB2312" w:eastAsia="仿宋_GB2312" w:cs="仿宋_GB2312"/>
      <w:color w:val="000000"/>
      <w:sz w:val="32"/>
      <w:szCs w:val="32"/>
    </w:rPr>
  </w:style>
  <w:style w:type="paragraph" w:customStyle="1" w:styleId="21">
    <w:name w:val="闻政-正文段落文字"/>
    <w:basedOn w:val="1"/>
    <w:qFormat/>
    <w:uiPriority w:val="3"/>
    <w:pPr>
      <w:spacing w:line="500" w:lineRule="exact"/>
      <w:ind w:firstLine="200"/>
    </w:pPr>
    <w:rPr>
      <w:kern w:val="0"/>
      <w:szCs w:val="28"/>
    </w:rPr>
  </w:style>
  <w:style w:type="character" w:customStyle="1" w:styleId="22">
    <w:name w:val="批注框文本 字符"/>
    <w:basedOn w:val="15"/>
    <w:link w:val="6"/>
    <w:qFormat/>
    <w:uiPriority w:val="0"/>
    <w:rPr>
      <w:rFonts w:ascii="Times New Roman" w:hAnsi="Times New Roman" w:eastAsia="宋体" w:cs="Times New Roman"/>
      <w:kern w:val="2"/>
      <w:sz w:val="18"/>
      <w:szCs w:val="18"/>
    </w:rPr>
  </w:style>
  <w:style w:type="character" w:customStyle="1" w:styleId="23">
    <w:name w:val="页眉 字符"/>
    <w:basedOn w:val="15"/>
    <w:link w:val="8"/>
    <w:qFormat/>
    <w:uiPriority w:val="0"/>
    <w:rPr>
      <w:rFonts w:ascii="Times New Roman" w:hAnsi="Times New Roman" w:eastAsia="宋体" w:cs="Times New Roman"/>
      <w:kern w:val="2"/>
      <w:sz w:val="18"/>
      <w:szCs w:val="18"/>
    </w:rPr>
  </w:style>
  <w:style w:type="character" w:customStyle="1" w:styleId="24">
    <w:name w:val="批注文字 字符"/>
    <w:basedOn w:val="15"/>
    <w:link w:val="17"/>
    <w:qFormat/>
    <w:uiPriority w:val="0"/>
    <w:rPr>
      <w:rFonts w:ascii="Times New Roman" w:hAnsi="Times New Roman" w:eastAsia="宋体" w:cs="Times New Roman"/>
      <w:kern w:val="2"/>
      <w:sz w:val="21"/>
      <w:szCs w:val="24"/>
    </w:rPr>
  </w:style>
  <w:style w:type="character" w:customStyle="1" w:styleId="25">
    <w:name w:val="批注主题 字符"/>
    <w:basedOn w:val="24"/>
    <w:link w:val="18"/>
    <w:qFormat/>
    <w:uiPriority w:val="0"/>
    <w:rPr>
      <w:rFonts w:ascii="Times New Roman" w:hAnsi="Times New Roman" w:eastAsia="宋体" w:cs="Times New Roman"/>
      <w:b/>
      <w:bCs/>
      <w:kern w:val="2"/>
      <w:sz w:val="21"/>
      <w:szCs w:val="24"/>
    </w:rPr>
  </w:style>
  <w:style w:type="paragraph" w:customStyle="1" w:styleId="26">
    <w:name w:val="_Style 13"/>
    <w:qFormat/>
    <w:uiPriority w:val="0"/>
    <w:pPr>
      <w:spacing w:before="120" w:after="120" w:line="288" w:lineRule="auto"/>
      <w:ind w:left="0"/>
      <w:jc w:val="left"/>
    </w:pPr>
    <w:rPr>
      <w:rFonts w:ascii="Arial" w:hAnsi="Arial" w:eastAsia="等线" w:cs="Arial"/>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eyJoZGlkIjoiN2FmYTZmODVkY2VjMmE0MWZjZDY1YzhhOGI1MDRkMDQiLCJ1c2VySWQiOiI0MTcyMjM5MTEifQ==</vt:lpwstr>
  </property>
</Properties>
</file>

<file path=customXml/itemProps1.xml><?xml version="1.0" encoding="utf-8"?>
<ds:datastoreItem xmlns:ds="http://schemas.openxmlformats.org/officeDocument/2006/customXml" ds:itemID="{8d749e6e-a09e-4ea7-8578-52339ade1632}">
  <ds:schemaRefs/>
</ds:datastoreItem>
</file>

<file path=docProps/app.xml><?xml version="1.0" encoding="utf-8"?>
<Properties xmlns="http://schemas.openxmlformats.org/officeDocument/2006/extended-properties" xmlns:vt="http://schemas.openxmlformats.org/officeDocument/2006/docPropsVTypes">
  <Template>Normal</Template>
  <Pages>24</Pages>
  <Words>10085</Words>
  <Characters>10375</Characters>
  <Lines>58</Lines>
  <Paragraphs>16</Paragraphs>
  <TotalTime>10</TotalTime>
  <ScaleCrop>false</ScaleCrop>
  <LinksUpToDate>false</LinksUpToDate>
  <CharactersWithSpaces>10377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来财&amp;十个勤天</cp:lastModifiedBy>
  <dcterms:modified xsi:type="dcterms:W3CDTF">2025-11-13T05:50:35Z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F1A32EB7C53F433780EB4BD1AD3DECDF_13</vt:lpwstr>
  </property>
  <property fmtid="{D5CDD505-2E9C-101B-9397-08002B2CF9AE}" pid="4" name="KSOTemplateDocerSaveRecord">
    <vt:lpwstr>eyJoZGlkIjoiZTEwMTFjZmI3NWUwMGRmYWEyNzFiMzQ2OTlkZWE5ODAiLCJ1c2VySWQiOiIzNzI2MDMzNTYifQ==</vt:lpwstr>
  </property>
</Properties>
</file>